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5936E1" w14:textId="5CE872B6" w:rsidR="00735364" w:rsidRDefault="006B2336" w:rsidP="00735364">
      <w:pPr>
        <w:spacing w:after="120"/>
        <w:jc w:val="center"/>
        <w:rPr>
          <w:rFonts w:asciiTheme="minorHAnsi" w:hAnsiTheme="minorHAnsi"/>
          <w:b/>
          <w:bCs/>
          <w:szCs w:val="24"/>
          <w:lang w:val="en-US"/>
        </w:rPr>
      </w:pPr>
      <w:r>
        <w:rPr>
          <w:rFonts w:asciiTheme="minorHAnsi" w:hAnsiTheme="minorHAnsi"/>
          <w:b/>
          <w:bCs/>
          <w:szCs w:val="24"/>
          <w:lang w:val="en-US"/>
        </w:rPr>
        <w:t>ANNEX</w:t>
      </w:r>
      <w:r w:rsidR="00735364">
        <w:rPr>
          <w:rFonts w:asciiTheme="minorHAnsi" w:hAnsiTheme="minorHAnsi"/>
          <w:b/>
          <w:bCs/>
          <w:szCs w:val="24"/>
          <w:lang w:val="en-US"/>
        </w:rPr>
        <w:t xml:space="preserve"> A</w:t>
      </w:r>
    </w:p>
    <w:p w14:paraId="1CB01FC6" w14:textId="26D102F6" w:rsidR="0022317E" w:rsidRDefault="00925CCF" w:rsidP="000953DF">
      <w:pPr>
        <w:spacing w:after="60"/>
        <w:jc w:val="center"/>
        <w:rPr>
          <w:rFonts w:asciiTheme="minorHAnsi" w:hAnsiTheme="minorHAnsi"/>
          <w:b/>
          <w:bCs/>
          <w:szCs w:val="24"/>
          <w:lang w:val="en-US"/>
        </w:rPr>
      </w:pPr>
      <w:r w:rsidRPr="00925CCF">
        <w:rPr>
          <w:rFonts w:asciiTheme="minorHAnsi" w:hAnsiTheme="minorHAnsi"/>
          <w:b/>
          <w:bCs/>
          <w:szCs w:val="24"/>
          <w:lang w:val="en-US"/>
        </w:rPr>
        <w:t xml:space="preserve">Participatory mechanisms in </w:t>
      </w:r>
      <w:r w:rsidR="00F73CB6" w:rsidRPr="008F1511">
        <w:rPr>
          <w:rFonts w:asciiTheme="minorHAnsi" w:hAnsiTheme="minorHAnsi"/>
          <w:b/>
          <w:bCs/>
          <w:szCs w:val="24"/>
        </w:rPr>
        <w:t>Social Protection</w:t>
      </w:r>
      <w:r w:rsidRPr="00925CCF">
        <w:rPr>
          <w:rFonts w:asciiTheme="minorHAnsi" w:hAnsiTheme="minorHAnsi"/>
          <w:b/>
          <w:bCs/>
          <w:szCs w:val="24"/>
          <w:lang w:val="en-US"/>
        </w:rPr>
        <w:t xml:space="preserve"> systems</w:t>
      </w:r>
    </w:p>
    <w:p w14:paraId="732D9149" w14:textId="6F8792B6" w:rsidR="000953DF" w:rsidRPr="000953DF" w:rsidRDefault="000953DF" w:rsidP="00285CE5">
      <w:pPr>
        <w:jc w:val="center"/>
        <w:rPr>
          <w:rFonts w:asciiTheme="minorHAnsi" w:hAnsiTheme="minorHAnsi"/>
          <w:b/>
          <w:bCs/>
          <w:sz w:val="20"/>
          <w:szCs w:val="20"/>
          <w:lang w:val="en-US"/>
        </w:rPr>
      </w:pPr>
      <w:r w:rsidRPr="00F70399">
        <w:rPr>
          <w:rFonts w:asciiTheme="minorHAnsi" w:hAnsiTheme="minorHAnsi"/>
          <w:bCs/>
          <w:sz w:val="20"/>
          <w:szCs w:val="20"/>
          <w:lang w:val="en-US"/>
        </w:rPr>
        <w:t>(*</w:t>
      </w:r>
      <w:r w:rsidR="00F70399" w:rsidRPr="00F70399">
        <w:rPr>
          <w:rFonts w:asciiTheme="minorHAnsi" w:hAnsiTheme="minorHAnsi"/>
          <w:bCs/>
          <w:sz w:val="20"/>
          <w:szCs w:val="20"/>
          <w:lang w:val="en-US"/>
        </w:rPr>
        <w:t>Adapted</w:t>
      </w:r>
      <w:r w:rsidRPr="00F70399">
        <w:rPr>
          <w:rFonts w:asciiTheme="minorHAnsi" w:hAnsiTheme="minorHAnsi"/>
          <w:bCs/>
          <w:sz w:val="20"/>
          <w:szCs w:val="20"/>
          <w:lang w:val="en-US"/>
        </w:rPr>
        <w:t xml:space="preserve"> from</w:t>
      </w:r>
      <w:r w:rsidR="00F70399" w:rsidRPr="00F70399">
        <w:rPr>
          <w:rFonts w:asciiTheme="minorHAnsi" w:hAnsiTheme="minorHAnsi"/>
          <w:bCs/>
          <w:sz w:val="20"/>
          <w:szCs w:val="20"/>
          <w:lang w:val="en-US"/>
        </w:rPr>
        <w:t xml:space="preserve"> </w:t>
      </w:r>
      <w:r w:rsidR="00705AED" w:rsidRPr="00F70399">
        <w:rPr>
          <w:rFonts w:asciiTheme="minorHAnsi" w:hAnsiTheme="minorHAnsi"/>
          <w:sz w:val="20"/>
          <w:szCs w:val="20"/>
        </w:rPr>
        <w:t xml:space="preserve">FAO. 2014. </w:t>
      </w:r>
      <w:r w:rsidR="00705AED" w:rsidRPr="00F70399">
        <w:rPr>
          <w:rFonts w:asciiTheme="minorHAnsi" w:hAnsiTheme="minorHAnsi"/>
          <w:i/>
          <w:sz w:val="20"/>
          <w:szCs w:val="20"/>
        </w:rPr>
        <w:t>Good practices template</w:t>
      </w:r>
      <w:r w:rsidR="00705AED" w:rsidRPr="00F70399">
        <w:rPr>
          <w:rFonts w:asciiTheme="minorHAnsi" w:hAnsiTheme="minorHAnsi"/>
          <w:sz w:val="20"/>
          <w:szCs w:val="20"/>
        </w:rPr>
        <w:t xml:space="preserve">. </w:t>
      </w:r>
      <w:hyperlink r:id="rId8" w:history="1">
        <w:r w:rsidR="00705AED" w:rsidRPr="00F70399">
          <w:rPr>
            <w:rStyle w:val="Hyperlink"/>
            <w:rFonts w:asciiTheme="minorHAnsi" w:hAnsiTheme="minorHAnsi"/>
            <w:sz w:val="20"/>
            <w:szCs w:val="20"/>
          </w:rPr>
          <w:t>www.fao.org/3/a-as547e.pdf</w:t>
        </w:r>
      </w:hyperlink>
      <w:r w:rsidRPr="00F70399">
        <w:rPr>
          <w:rFonts w:asciiTheme="minorHAnsi" w:hAnsiTheme="minorHAnsi"/>
          <w:bCs/>
          <w:sz w:val="20"/>
          <w:szCs w:val="20"/>
          <w:lang w:val="en-US"/>
        </w:rPr>
        <w:t>)</w:t>
      </w:r>
      <w:r w:rsidR="009313B5">
        <w:rPr>
          <w:rFonts w:asciiTheme="minorHAnsi" w:hAnsiTheme="minorHAnsi"/>
          <w:b/>
          <w:bCs/>
          <w:sz w:val="20"/>
          <w:szCs w:val="20"/>
          <w:lang w:val="en-US"/>
        </w:rPr>
        <w:t xml:space="preserve">  </w:t>
      </w:r>
    </w:p>
    <w:tbl>
      <w:tblPr>
        <w:tblW w:w="9606" w:type="dxa"/>
        <w:tblBorders>
          <w:top w:val="single" w:sz="12" w:space="0" w:color="244061" w:themeColor="accent1" w:themeShade="80"/>
          <w:bottom w:val="single" w:sz="12" w:space="0" w:color="244061" w:themeColor="accent1" w:themeShade="80"/>
          <w:insideH w:val="single" w:sz="12" w:space="0" w:color="244061" w:themeColor="accent1" w:themeShade="80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1188"/>
        <w:gridCol w:w="7230"/>
      </w:tblGrid>
      <w:tr w:rsidR="006B2336" w:rsidRPr="006B2336" w14:paraId="6FAEA678" w14:textId="77777777" w:rsidTr="000953DF">
        <w:trPr>
          <w:trHeight w:val="340"/>
        </w:trPr>
        <w:tc>
          <w:tcPr>
            <w:tcW w:w="2376" w:type="dxa"/>
            <w:gridSpan w:val="2"/>
            <w:shd w:val="clear" w:color="auto" w:fill="95B3D7" w:themeFill="accent1" w:themeFillTint="99"/>
            <w:vAlign w:val="center"/>
          </w:tcPr>
          <w:p w14:paraId="362B8CDD" w14:textId="77777777" w:rsidR="006B2336" w:rsidRPr="006B2336" w:rsidRDefault="006B2336" w:rsidP="001525C9">
            <w:pPr>
              <w:spacing w:after="0" w:line="240" w:lineRule="auto"/>
              <w:rPr>
                <w:rFonts w:asciiTheme="minorHAnsi" w:hAnsiTheme="minorHAnsi" w:cs="Arial"/>
                <w:b/>
                <w:bCs/>
                <w:sz w:val="20"/>
                <w:szCs w:val="20"/>
                <w:lang w:eastAsia="fr-FR"/>
              </w:rPr>
            </w:pPr>
            <w:r w:rsidRPr="006B2336">
              <w:rPr>
                <w:rFonts w:asciiTheme="minorHAnsi" w:hAnsiTheme="minorHAnsi" w:cs="Arial"/>
                <w:b/>
                <w:bCs/>
                <w:sz w:val="20"/>
                <w:szCs w:val="20"/>
                <w:lang w:eastAsia="fr-FR"/>
              </w:rPr>
              <w:t>Element</w:t>
            </w:r>
          </w:p>
        </w:tc>
        <w:tc>
          <w:tcPr>
            <w:tcW w:w="7230" w:type="dxa"/>
            <w:shd w:val="clear" w:color="auto" w:fill="95B3D7" w:themeFill="accent1" w:themeFillTint="99"/>
            <w:vAlign w:val="center"/>
          </w:tcPr>
          <w:p w14:paraId="3FC7D121" w14:textId="77777777" w:rsidR="006B2336" w:rsidRPr="006B2336" w:rsidRDefault="006B2336" w:rsidP="001525C9">
            <w:pPr>
              <w:spacing w:after="0" w:line="240" w:lineRule="auto"/>
              <w:rPr>
                <w:rFonts w:asciiTheme="minorHAnsi" w:hAnsiTheme="minorHAnsi" w:cs="Arial"/>
                <w:b/>
                <w:bCs/>
                <w:sz w:val="20"/>
                <w:szCs w:val="20"/>
                <w:lang w:eastAsia="fr-FR"/>
              </w:rPr>
            </w:pPr>
            <w:r w:rsidRPr="006B2336">
              <w:rPr>
                <w:rFonts w:asciiTheme="minorHAnsi" w:hAnsiTheme="minorHAnsi" w:cs="Arial"/>
                <w:b/>
                <w:bCs/>
                <w:sz w:val="20"/>
                <w:szCs w:val="20"/>
                <w:lang w:eastAsia="fr-FR"/>
              </w:rPr>
              <w:t>Guiding questions</w:t>
            </w:r>
          </w:p>
        </w:tc>
      </w:tr>
      <w:tr w:rsidR="00083628" w:rsidRPr="006B2336" w14:paraId="0540D831" w14:textId="77777777" w:rsidTr="000953DF">
        <w:tc>
          <w:tcPr>
            <w:tcW w:w="9606" w:type="dxa"/>
            <w:gridSpan w:val="3"/>
            <w:vAlign w:val="center"/>
          </w:tcPr>
          <w:p w14:paraId="1A352E60" w14:textId="77777777" w:rsidR="00083628" w:rsidRPr="003146D4" w:rsidRDefault="00083628" w:rsidP="00083628">
            <w:pPr>
              <w:spacing w:before="120" w:after="60" w:line="240" w:lineRule="auto"/>
              <w:jc w:val="center"/>
              <w:rPr>
                <w:rFonts w:asciiTheme="minorHAnsi" w:hAnsiTheme="minorHAnsi" w:cs="Arial"/>
                <w:bCs/>
                <w:szCs w:val="24"/>
                <w:lang w:eastAsia="fr-FR"/>
              </w:rPr>
            </w:pPr>
            <w:r w:rsidRPr="000953DF">
              <w:rPr>
                <w:rFonts w:asciiTheme="minorHAnsi" w:hAnsiTheme="minorHAnsi" w:cs="Arial"/>
                <w:b/>
                <w:bCs/>
                <w:i/>
                <w:iCs/>
                <w:color w:val="244061" w:themeColor="accent1" w:themeShade="80"/>
                <w:szCs w:val="24"/>
                <w:lang w:eastAsia="fr-FR"/>
              </w:rPr>
              <w:t>ABOUT THE SUBMISSION</w:t>
            </w:r>
          </w:p>
        </w:tc>
      </w:tr>
      <w:tr w:rsidR="006B2336" w:rsidRPr="006B2336" w14:paraId="3F5F0965" w14:textId="77777777" w:rsidTr="000953DF">
        <w:tc>
          <w:tcPr>
            <w:tcW w:w="2376" w:type="dxa"/>
            <w:gridSpan w:val="2"/>
            <w:vAlign w:val="center"/>
          </w:tcPr>
          <w:p w14:paraId="23B295F0" w14:textId="77777777" w:rsidR="006B2336" w:rsidRPr="006B2336" w:rsidRDefault="006B2336" w:rsidP="001525C9">
            <w:pPr>
              <w:spacing w:before="120" w:after="120" w:line="240" w:lineRule="auto"/>
              <w:rPr>
                <w:rFonts w:asciiTheme="minorHAnsi" w:hAnsiTheme="minorHAnsi" w:cs="Arial"/>
                <w:b/>
                <w:bCs/>
                <w:sz w:val="20"/>
                <w:szCs w:val="20"/>
                <w:lang w:eastAsia="fr-FR"/>
              </w:rPr>
            </w:pPr>
            <w:r w:rsidRPr="006B2336">
              <w:rPr>
                <w:rFonts w:asciiTheme="minorHAnsi" w:hAnsiTheme="minorHAnsi" w:cs="Arial"/>
                <w:b/>
                <w:bCs/>
                <w:sz w:val="20"/>
                <w:szCs w:val="20"/>
                <w:lang w:eastAsia="fr-FR"/>
              </w:rPr>
              <w:t>Title</w:t>
            </w:r>
          </w:p>
        </w:tc>
        <w:tc>
          <w:tcPr>
            <w:tcW w:w="7230" w:type="dxa"/>
          </w:tcPr>
          <w:p w14:paraId="152ECC44" w14:textId="6A30550B" w:rsidR="006B2336" w:rsidRPr="00936E8A" w:rsidRDefault="006B2336" w:rsidP="001525C9">
            <w:pPr>
              <w:spacing w:before="120" w:after="60" w:line="240" w:lineRule="auto"/>
              <w:jc w:val="both"/>
              <w:rPr>
                <w:rFonts w:asciiTheme="minorHAnsi" w:hAnsiTheme="minorHAnsi" w:cs="Arial"/>
                <w:bCs/>
                <w:sz w:val="18"/>
                <w:szCs w:val="18"/>
                <w:lang w:eastAsia="fr-FR"/>
              </w:rPr>
            </w:pPr>
            <w:r w:rsidRPr="00936E8A">
              <w:rPr>
                <w:rFonts w:asciiTheme="minorHAnsi" w:hAnsiTheme="minorHAnsi" w:cs="Arial"/>
                <w:bCs/>
                <w:sz w:val="18"/>
                <w:szCs w:val="18"/>
                <w:lang w:eastAsia="fr-FR"/>
              </w:rPr>
              <w:t>What is the name that best describes the practice?</w:t>
            </w:r>
          </w:p>
        </w:tc>
      </w:tr>
      <w:tr w:rsidR="006B2336" w:rsidRPr="006B2336" w14:paraId="2EC0B571" w14:textId="77777777" w:rsidTr="000953DF">
        <w:tc>
          <w:tcPr>
            <w:tcW w:w="2376" w:type="dxa"/>
            <w:gridSpan w:val="2"/>
          </w:tcPr>
          <w:p w14:paraId="3BF8467A" w14:textId="77777777" w:rsidR="006B2336" w:rsidRPr="006B2336" w:rsidRDefault="006B2336" w:rsidP="001525C9">
            <w:pPr>
              <w:tabs>
                <w:tab w:val="left" w:pos="142"/>
              </w:tabs>
              <w:spacing w:after="12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B2336">
              <w:rPr>
                <w:rFonts w:asciiTheme="minorHAnsi" w:hAnsiTheme="minorHAnsi" w:cs="Arial"/>
                <w:b/>
                <w:sz w:val="20"/>
                <w:szCs w:val="20"/>
              </w:rPr>
              <w:t>Author(s)</w:t>
            </w:r>
          </w:p>
        </w:tc>
        <w:tc>
          <w:tcPr>
            <w:tcW w:w="7230" w:type="dxa"/>
          </w:tcPr>
          <w:p w14:paraId="3EB4878B" w14:textId="5B3B6B19" w:rsidR="006B2336" w:rsidRPr="00936E8A" w:rsidRDefault="006B2336" w:rsidP="001525C9">
            <w:pPr>
              <w:tabs>
                <w:tab w:val="left" w:pos="142"/>
              </w:tabs>
              <w:spacing w:after="60" w:line="240" w:lineRule="auto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936E8A">
              <w:rPr>
                <w:rFonts w:asciiTheme="minorHAnsi" w:hAnsiTheme="minorHAnsi" w:cs="Arial"/>
                <w:bCs/>
                <w:sz w:val="18"/>
                <w:szCs w:val="18"/>
                <w:lang w:eastAsia="fr-FR"/>
              </w:rPr>
              <w:t>Who wrote the practice document?</w:t>
            </w:r>
          </w:p>
        </w:tc>
      </w:tr>
      <w:tr w:rsidR="0094277C" w:rsidRPr="00F94E57" w14:paraId="6F1DBFBC" w14:textId="77777777" w:rsidTr="000953DF">
        <w:tc>
          <w:tcPr>
            <w:tcW w:w="2376" w:type="dxa"/>
            <w:gridSpan w:val="2"/>
          </w:tcPr>
          <w:p w14:paraId="31FD70A4" w14:textId="77777777" w:rsidR="0094277C" w:rsidRPr="00F94E57" w:rsidRDefault="0094277C" w:rsidP="006B2336">
            <w:pPr>
              <w:tabs>
                <w:tab w:val="left" w:pos="10740"/>
              </w:tabs>
              <w:spacing w:after="120" w:line="240" w:lineRule="auto"/>
              <w:rPr>
                <w:rFonts w:asciiTheme="minorHAnsi" w:hAnsiTheme="minorHAnsi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Publication date</w:t>
            </w:r>
          </w:p>
        </w:tc>
        <w:tc>
          <w:tcPr>
            <w:tcW w:w="7230" w:type="dxa"/>
          </w:tcPr>
          <w:p w14:paraId="62D70D15" w14:textId="050E1139" w:rsidR="0094277C" w:rsidRPr="00F94E57" w:rsidRDefault="0094277C" w:rsidP="00443724">
            <w:pPr>
              <w:tabs>
                <w:tab w:val="left" w:pos="10740"/>
              </w:tabs>
              <w:spacing w:after="60" w:line="240" w:lineRule="auto"/>
              <w:jc w:val="both"/>
              <w:rPr>
                <w:rFonts w:asciiTheme="minorHAnsi" w:hAnsiTheme="minorHAnsi" w:cs="Arial"/>
                <w:sz w:val="18"/>
                <w:szCs w:val="18"/>
                <w:lang w:eastAsia="fr-FR"/>
              </w:rPr>
            </w:pPr>
            <w:r w:rsidRPr="0029552B">
              <w:rPr>
                <w:rFonts w:asciiTheme="minorHAnsi" w:hAnsiTheme="minorHAnsi" w:cs="Arial"/>
                <w:bCs/>
                <w:sz w:val="18"/>
                <w:szCs w:val="18"/>
                <w:lang w:eastAsia="fr-FR"/>
              </w:rPr>
              <w:t>When (month and year) was the practice documented/published</w:t>
            </w:r>
            <w:r w:rsidR="001525C9">
              <w:rPr>
                <w:rFonts w:asciiTheme="minorHAnsi" w:hAnsiTheme="minorHAnsi" w:cs="Arial"/>
                <w:bCs/>
                <w:sz w:val="18"/>
                <w:szCs w:val="18"/>
                <w:lang w:eastAsia="fr-FR"/>
              </w:rPr>
              <w:t xml:space="preserve"> (if this is the case)</w:t>
            </w:r>
            <w:r w:rsidRPr="0029552B">
              <w:rPr>
                <w:rFonts w:asciiTheme="minorHAnsi" w:hAnsiTheme="minorHAnsi" w:cs="Arial"/>
                <w:bCs/>
                <w:sz w:val="18"/>
                <w:szCs w:val="18"/>
                <w:lang w:eastAsia="fr-FR"/>
              </w:rPr>
              <w:t>?</w:t>
            </w:r>
          </w:p>
        </w:tc>
      </w:tr>
      <w:tr w:rsidR="00F94E57" w:rsidRPr="00F94E57" w14:paraId="24B4D97C" w14:textId="77777777" w:rsidTr="000953DF">
        <w:tc>
          <w:tcPr>
            <w:tcW w:w="2376" w:type="dxa"/>
            <w:gridSpan w:val="2"/>
          </w:tcPr>
          <w:p w14:paraId="635178B8" w14:textId="77777777" w:rsidR="006B2336" w:rsidRPr="00F94E57" w:rsidRDefault="006B2336" w:rsidP="006B2336">
            <w:pPr>
              <w:tabs>
                <w:tab w:val="left" w:pos="10740"/>
              </w:tabs>
              <w:spacing w:after="120" w:line="240" w:lineRule="auto"/>
              <w:rPr>
                <w:rFonts w:asciiTheme="minorHAnsi" w:hAnsiTheme="minorHAnsi" w:cs="Arial"/>
                <w:b/>
                <w:bCs/>
                <w:sz w:val="20"/>
                <w:szCs w:val="20"/>
                <w:lang w:eastAsia="fr-FR"/>
              </w:rPr>
            </w:pPr>
            <w:r w:rsidRPr="00F94E57">
              <w:rPr>
                <w:rFonts w:asciiTheme="minorHAnsi" w:hAnsiTheme="minorHAnsi" w:cs="Arial"/>
                <w:b/>
                <w:bCs/>
                <w:sz w:val="20"/>
                <w:szCs w:val="20"/>
                <w:lang w:eastAsia="fr-FR"/>
              </w:rPr>
              <w:t xml:space="preserve">Publisher </w:t>
            </w:r>
          </w:p>
        </w:tc>
        <w:tc>
          <w:tcPr>
            <w:tcW w:w="7230" w:type="dxa"/>
          </w:tcPr>
          <w:p w14:paraId="47911A90" w14:textId="1BEE1A4D" w:rsidR="006B2336" w:rsidRPr="00F94E57" w:rsidRDefault="006B2336" w:rsidP="001525C9">
            <w:pPr>
              <w:tabs>
                <w:tab w:val="left" w:pos="10740"/>
              </w:tabs>
              <w:spacing w:after="60" w:line="240" w:lineRule="auto"/>
              <w:jc w:val="both"/>
              <w:rPr>
                <w:rFonts w:asciiTheme="minorHAnsi" w:hAnsiTheme="minorHAnsi" w:cs="Arial"/>
                <w:sz w:val="18"/>
                <w:szCs w:val="18"/>
                <w:lang w:eastAsia="fr-FR"/>
              </w:rPr>
            </w:pPr>
            <w:r w:rsidRPr="00F94E57">
              <w:rPr>
                <w:rFonts w:asciiTheme="minorHAnsi" w:hAnsiTheme="minorHAnsi" w:cs="Arial"/>
                <w:sz w:val="18"/>
                <w:szCs w:val="18"/>
                <w:lang w:eastAsia="fr-FR"/>
              </w:rPr>
              <w:t>What is the name of FAO’s technical unit or Decentralised office</w:t>
            </w:r>
            <w:r w:rsidR="001525C9">
              <w:rPr>
                <w:rFonts w:asciiTheme="minorHAnsi" w:hAnsiTheme="minorHAnsi" w:cs="Arial"/>
                <w:sz w:val="18"/>
                <w:szCs w:val="18"/>
                <w:lang w:eastAsia="fr-FR"/>
              </w:rPr>
              <w:t>, or other organisation</w:t>
            </w:r>
            <w:r w:rsidRPr="00F94E57">
              <w:rPr>
                <w:rFonts w:asciiTheme="minorHAnsi" w:hAnsiTheme="minorHAnsi" w:cs="Arial"/>
                <w:sz w:val="18"/>
                <w:szCs w:val="18"/>
                <w:lang w:eastAsia="fr-FR"/>
              </w:rPr>
              <w:t xml:space="preserve"> that is submitting the practice? </w:t>
            </w:r>
          </w:p>
        </w:tc>
      </w:tr>
      <w:tr w:rsidR="00083628" w:rsidRPr="006B2336" w14:paraId="5AF38639" w14:textId="77777777" w:rsidTr="000953DF">
        <w:trPr>
          <w:trHeight w:val="225"/>
        </w:trPr>
        <w:tc>
          <w:tcPr>
            <w:tcW w:w="9606" w:type="dxa"/>
            <w:gridSpan w:val="3"/>
            <w:vAlign w:val="center"/>
          </w:tcPr>
          <w:p w14:paraId="49083559" w14:textId="333E5136" w:rsidR="00083628" w:rsidRPr="00776352" w:rsidRDefault="00083628" w:rsidP="00776352">
            <w:pPr>
              <w:spacing w:before="120" w:after="60" w:line="240" w:lineRule="auto"/>
              <w:jc w:val="center"/>
              <w:rPr>
                <w:rFonts w:asciiTheme="minorHAnsi" w:hAnsiTheme="minorHAnsi" w:cs="Arial"/>
                <w:b/>
                <w:bCs/>
                <w:i/>
                <w:iCs/>
                <w:color w:val="244061" w:themeColor="accent1" w:themeShade="80"/>
                <w:szCs w:val="24"/>
                <w:lang w:eastAsia="fr-FR"/>
              </w:rPr>
            </w:pPr>
            <w:r w:rsidRPr="000953DF">
              <w:rPr>
                <w:rFonts w:asciiTheme="minorHAnsi" w:hAnsiTheme="minorHAnsi" w:cs="Arial"/>
                <w:b/>
                <w:bCs/>
                <w:i/>
                <w:iCs/>
                <w:color w:val="244061" w:themeColor="accent1" w:themeShade="80"/>
                <w:szCs w:val="24"/>
                <w:lang w:eastAsia="fr-FR"/>
              </w:rPr>
              <w:t>RELEVANCE</w:t>
            </w:r>
            <w:r w:rsidR="005036C2" w:rsidRPr="000953DF">
              <w:rPr>
                <w:rFonts w:asciiTheme="minorHAnsi" w:hAnsiTheme="minorHAnsi" w:cs="Arial"/>
                <w:b/>
                <w:bCs/>
                <w:i/>
                <w:iCs/>
                <w:color w:val="244061" w:themeColor="accent1" w:themeShade="80"/>
                <w:szCs w:val="24"/>
                <w:lang w:eastAsia="fr-FR"/>
              </w:rPr>
              <w:t xml:space="preserve"> OF THE RURAL ORGANI</w:t>
            </w:r>
            <w:r w:rsidR="001525C9">
              <w:rPr>
                <w:rFonts w:asciiTheme="minorHAnsi" w:hAnsiTheme="minorHAnsi" w:cs="Arial"/>
                <w:b/>
                <w:bCs/>
                <w:i/>
                <w:iCs/>
                <w:color w:val="244061" w:themeColor="accent1" w:themeShade="80"/>
                <w:szCs w:val="24"/>
                <w:lang w:eastAsia="fr-FR"/>
              </w:rPr>
              <w:t>S</w:t>
            </w:r>
            <w:r w:rsidR="005036C2" w:rsidRPr="000953DF">
              <w:rPr>
                <w:rFonts w:asciiTheme="minorHAnsi" w:hAnsiTheme="minorHAnsi" w:cs="Arial"/>
                <w:b/>
                <w:bCs/>
                <w:i/>
                <w:iCs/>
                <w:color w:val="244061" w:themeColor="accent1" w:themeShade="80"/>
                <w:szCs w:val="24"/>
                <w:lang w:eastAsia="fr-FR"/>
              </w:rPr>
              <w:t>ATION</w:t>
            </w:r>
            <w:r w:rsidR="001525C9">
              <w:rPr>
                <w:rFonts w:asciiTheme="minorHAnsi" w:hAnsiTheme="minorHAnsi" w:cs="Arial"/>
                <w:b/>
                <w:bCs/>
                <w:i/>
                <w:iCs/>
                <w:color w:val="244061" w:themeColor="accent1" w:themeShade="80"/>
                <w:szCs w:val="24"/>
                <w:lang w:eastAsia="fr-FR"/>
              </w:rPr>
              <w:t xml:space="preserve"> </w:t>
            </w:r>
            <w:r w:rsidR="001525C9" w:rsidRPr="00776352">
              <w:rPr>
                <w:rFonts w:asciiTheme="minorHAnsi" w:hAnsiTheme="minorHAnsi" w:cs="Arial"/>
                <w:bCs/>
                <w:i/>
                <w:iCs/>
                <w:color w:val="244061" w:themeColor="accent1" w:themeShade="80"/>
                <w:sz w:val="20"/>
                <w:szCs w:val="20"/>
                <w:lang w:eastAsia="fr-FR"/>
              </w:rPr>
              <w:t>(tick yes or no)</w:t>
            </w:r>
          </w:p>
        </w:tc>
      </w:tr>
      <w:tr w:rsidR="00F94E57" w:rsidRPr="006B2336" w14:paraId="75A8CE4E" w14:textId="77777777" w:rsidTr="000953DF">
        <w:tc>
          <w:tcPr>
            <w:tcW w:w="1188" w:type="dxa"/>
            <w:vAlign w:val="center"/>
          </w:tcPr>
          <w:p w14:paraId="4B713251" w14:textId="77777777" w:rsidR="00F94E57" w:rsidRPr="00287334" w:rsidRDefault="00F94E57" w:rsidP="00C364EC">
            <w:pPr>
              <w:tabs>
                <w:tab w:val="left" w:pos="142"/>
              </w:tabs>
              <w:spacing w:after="120" w:line="240" w:lineRule="auto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287334">
              <w:rPr>
                <w:rFonts w:asciiTheme="minorHAnsi" w:hAnsiTheme="minorHAnsi" w:cs="Arial"/>
                <w:bCs/>
                <w:sz w:val="20"/>
                <w:szCs w:val="20"/>
              </w:rPr>
              <w:t>Yes</w:t>
            </w:r>
          </w:p>
        </w:tc>
        <w:tc>
          <w:tcPr>
            <w:tcW w:w="1188" w:type="dxa"/>
            <w:vAlign w:val="center"/>
          </w:tcPr>
          <w:p w14:paraId="50A41FB2" w14:textId="77777777" w:rsidR="00F94E57" w:rsidRPr="00287334" w:rsidRDefault="00F94E57" w:rsidP="00C364EC">
            <w:pPr>
              <w:tabs>
                <w:tab w:val="left" w:pos="142"/>
              </w:tabs>
              <w:spacing w:after="120" w:line="240" w:lineRule="auto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287334">
              <w:rPr>
                <w:rFonts w:asciiTheme="minorHAnsi" w:hAnsiTheme="minorHAnsi" w:cs="Arial"/>
                <w:bCs/>
                <w:sz w:val="20"/>
                <w:szCs w:val="20"/>
              </w:rPr>
              <w:t>No</w:t>
            </w:r>
          </w:p>
        </w:tc>
        <w:tc>
          <w:tcPr>
            <w:tcW w:w="7230" w:type="dxa"/>
          </w:tcPr>
          <w:p w14:paraId="4360DA70" w14:textId="23A61644" w:rsidR="00F94E57" w:rsidRPr="002A6563" w:rsidRDefault="00F94E57" w:rsidP="00443724">
            <w:pPr>
              <w:tabs>
                <w:tab w:val="left" w:pos="142"/>
              </w:tabs>
              <w:spacing w:after="60" w:line="240" w:lineRule="auto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The practice</w:t>
            </w:r>
            <w:r w:rsidRPr="002A6563">
              <w:rPr>
                <w:rFonts w:asciiTheme="minorHAnsi" w:hAnsiTheme="minorHAnsi"/>
                <w:sz w:val="18"/>
                <w:szCs w:val="18"/>
              </w:rPr>
              <w:t xml:space="preserve"> refer to one type of Rural Organisation listed in the rationale (</w:t>
            </w:r>
            <w:proofErr w:type="spellStart"/>
            <w:r w:rsidR="001525C9" w:rsidRPr="002A6563">
              <w:rPr>
                <w:rFonts w:asciiTheme="minorHAnsi" w:hAnsiTheme="minorHAnsi"/>
                <w:sz w:val="18"/>
                <w:szCs w:val="18"/>
              </w:rPr>
              <w:t>microinsurance</w:t>
            </w:r>
            <w:proofErr w:type="spellEnd"/>
            <w:r w:rsidR="001525C9" w:rsidRPr="002A6563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1525C9">
              <w:rPr>
                <w:rFonts w:asciiTheme="minorHAnsi" w:hAnsiTheme="minorHAnsi"/>
                <w:sz w:val="18"/>
                <w:szCs w:val="18"/>
              </w:rPr>
              <w:t xml:space="preserve">or microfinance organisations, </w:t>
            </w:r>
            <w:r w:rsidRPr="002A6563">
              <w:rPr>
                <w:rFonts w:asciiTheme="minorHAnsi" w:hAnsiTheme="minorHAnsi"/>
                <w:sz w:val="18"/>
                <w:szCs w:val="18"/>
              </w:rPr>
              <w:t>producers’, traders’ and processors’ organi</w:t>
            </w:r>
            <w:r w:rsidR="001525C9">
              <w:rPr>
                <w:rFonts w:asciiTheme="minorHAnsi" w:hAnsiTheme="minorHAnsi"/>
                <w:sz w:val="18"/>
                <w:szCs w:val="18"/>
              </w:rPr>
              <w:t xml:space="preserve">sations, </w:t>
            </w:r>
            <w:r w:rsidRPr="002A6563">
              <w:rPr>
                <w:rFonts w:asciiTheme="minorHAnsi" w:hAnsiTheme="minorHAnsi"/>
                <w:sz w:val="18"/>
                <w:szCs w:val="18"/>
              </w:rPr>
              <w:t>informal groups</w:t>
            </w:r>
            <w:r w:rsidR="00017E50">
              <w:rPr>
                <w:rFonts w:asciiTheme="minorHAnsi" w:hAnsiTheme="minorHAnsi"/>
                <w:sz w:val="18"/>
                <w:szCs w:val="18"/>
              </w:rPr>
              <w:t xml:space="preserve">) or to </w:t>
            </w:r>
            <w:r w:rsidR="00017E50">
              <w:rPr>
                <w:rFonts w:asciiTheme="minorHAnsi" w:hAnsiTheme="minorHAnsi" w:cs="Arial"/>
                <w:bCs/>
                <w:sz w:val="18"/>
                <w:szCs w:val="18"/>
              </w:rPr>
              <w:t>social/local committees established within national SP programs</w:t>
            </w:r>
          </w:p>
        </w:tc>
      </w:tr>
      <w:tr w:rsidR="00F94E57" w:rsidRPr="006B2336" w14:paraId="612CB82D" w14:textId="77777777" w:rsidTr="000953DF">
        <w:tc>
          <w:tcPr>
            <w:tcW w:w="1188" w:type="dxa"/>
            <w:vAlign w:val="center"/>
          </w:tcPr>
          <w:p w14:paraId="67FF7B72" w14:textId="77777777" w:rsidR="00F94E57" w:rsidRPr="00287334" w:rsidRDefault="00F94E57" w:rsidP="00C364EC">
            <w:pPr>
              <w:tabs>
                <w:tab w:val="left" w:pos="142"/>
              </w:tabs>
              <w:spacing w:after="120" w:line="240" w:lineRule="auto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287334">
              <w:rPr>
                <w:rFonts w:asciiTheme="minorHAnsi" w:hAnsiTheme="minorHAnsi" w:cs="Arial"/>
                <w:bCs/>
                <w:sz w:val="20"/>
                <w:szCs w:val="20"/>
              </w:rPr>
              <w:t>Yes</w:t>
            </w:r>
          </w:p>
        </w:tc>
        <w:tc>
          <w:tcPr>
            <w:tcW w:w="1188" w:type="dxa"/>
            <w:vAlign w:val="center"/>
          </w:tcPr>
          <w:p w14:paraId="4F2FC105" w14:textId="77777777" w:rsidR="00F94E57" w:rsidRPr="00287334" w:rsidRDefault="00F94E57" w:rsidP="00C364EC">
            <w:pPr>
              <w:tabs>
                <w:tab w:val="left" w:pos="142"/>
              </w:tabs>
              <w:spacing w:after="120" w:line="240" w:lineRule="auto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287334">
              <w:rPr>
                <w:rFonts w:asciiTheme="minorHAnsi" w:hAnsiTheme="minorHAnsi" w:cs="Arial"/>
                <w:bCs/>
                <w:sz w:val="20"/>
                <w:szCs w:val="20"/>
              </w:rPr>
              <w:t>No</w:t>
            </w:r>
          </w:p>
        </w:tc>
        <w:tc>
          <w:tcPr>
            <w:tcW w:w="7230" w:type="dxa"/>
          </w:tcPr>
          <w:p w14:paraId="760CB946" w14:textId="41E656C0" w:rsidR="00F94E57" w:rsidRPr="002A6563" w:rsidRDefault="00F94E57" w:rsidP="00F94E57">
            <w:pPr>
              <w:tabs>
                <w:tab w:val="left" w:pos="142"/>
              </w:tabs>
              <w:spacing w:after="60" w:line="240" w:lineRule="auto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Participation</w:t>
            </w:r>
            <w:r w:rsidRPr="002A6563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94277C">
              <w:rPr>
                <w:rFonts w:asciiTheme="minorHAnsi" w:hAnsiTheme="minorHAnsi"/>
                <w:sz w:val="18"/>
                <w:szCs w:val="18"/>
              </w:rPr>
              <w:t xml:space="preserve">in the RO </w:t>
            </w:r>
            <w:r w:rsidRPr="002A6563">
              <w:rPr>
                <w:rFonts w:asciiTheme="minorHAnsi" w:hAnsiTheme="minorHAnsi"/>
                <w:sz w:val="18"/>
                <w:szCs w:val="18"/>
              </w:rPr>
              <w:t>is based on membership. This can be formal (e.g. subscription fee) or informal (members are recognise</w:t>
            </w:r>
            <w:r w:rsidR="001525C9">
              <w:rPr>
                <w:rFonts w:asciiTheme="minorHAnsi" w:hAnsiTheme="minorHAnsi"/>
                <w:sz w:val="18"/>
                <w:szCs w:val="18"/>
              </w:rPr>
              <w:t xml:space="preserve">d </w:t>
            </w:r>
            <w:r w:rsidRPr="002A6563">
              <w:rPr>
                <w:rFonts w:asciiTheme="minorHAnsi" w:hAnsiTheme="minorHAnsi"/>
                <w:sz w:val="18"/>
                <w:szCs w:val="18"/>
              </w:rPr>
              <w:t>by others as part of the group)</w:t>
            </w:r>
          </w:p>
        </w:tc>
      </w:tr>
      <w:tr w:rsidR="00F94E57" w:rsidRPr="006B2336" w14:paraId="34BBE48A" w14:textId="77777777" w:rsidTr="000953DF">
        <w:tc>
          <w:tcPr>
            <w:tcW w:w="1188" w:type="dxa"/>
            <w:vAlign w:val="center"/>
          </w:tcPr>
          <w:p w14:paraId="0BA27908" w14:textId="77777777" w:rsidR="00F94E57" w:rsidRPr="00287334" w:rsidRDefault="00F94E57" w:rsidP="00C364EC">
            <w:pPr>
              <w:tabs>
                <w:tab w:val="left" w:pos="142"/>
              </w:tabs>
              <w:spacing w:after="120" w:line="240" w:lineRule="auto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287334">
              <w:rPr>
                <w:rFonts w:asciiTheme="minorHAnsi" w:hAnsiTheme="minorHAnsi" w:cs="Arial"/>
                <w:bCs/>
                <w:sz w:val="20"/>
                <w:szCs w:val="20"/>
              </w:rPr>
              <w:t>Yes</w:t>
            </w:r>
          </w:p>
        </w:tc>
        <w:tc>
          <w:tcPr>
            <w:tcW w:w="1188" w:type="dxa"/>
            <w:vAlign w:val="center"/>
          </w:tcPr>
          <w:p w14:paraId="7309E3D9" w14:textId="77777777" w:rsidR="00F94E57" w:rsidRPr="00287334" w:rsidRDefault="00F94E57" w:rsidP="00C364EC">
            <w:pPr>
              <w:tabs>
                <w:tab w:val="left" w:pos="142"/>
              </w:tabs>
              <w:spacing w:after="120" w:line="240" w:lineRule="auto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287334">
              <w:rPr>
                <w:rFonts w:asciiTheme="minorHAnsi" w:hAnsiTheme="minorHAnsi" w:cs="Arial"/>
                <w:bCs/>
                <w:sz w:val="20"/>
                <w:szCs w:val="20"/>
              </w:rPr>
              <w:t>No</w:t>
            </w:r>
          </w:p>
        </w:tc>
        <w:tc>
          <w:tcPr>
            <w:tcW w:w="7230" w:type="dxa"/>
          </w:tcPr>
          <w:p w14:paraId="5D76E1A8" w14:textId="214EF033" w:rsidR="00F94E57" w:rsidRPr="002A6563" w:rsidRDefault="00F94E57" w:rsidP="00285CE5">
            <w:pPr>
              <w:tabs>
                <w:tab w:val="left" w:pos="142"/>
              </w:tabs>
              <w:spacing w:after="60" w:line="240" w:lineRule="auto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2A6563">
              <w:rPr>
                <w:rFonts w:asciiTheme="minorHAnsi" w:hAnsiTheme="minorHAnsi"/>
                <w:sz w:val="18"/>
                <w:szCs w:val="18"/>
              </w:rPr>
              <w:t xml:space="preserve">Members </w:t>
            </w:r>
            <w:r w:rsidR="00285CE5">
              <w:rPr>
                <w:rFonts w:asciiTheme="minorHAnsi" w:hAnsiTheme="minorHAnsi"/>
                <w:sz w:val="18"/>
                <w:szCs w:val="18"/>
              </w:rPr>
              <w:t>meet regularly (to some extent, meetings are not subject to occasional occurrences</w:t>
            </w:r>
            <w:r w:rsidR="00C76EEB">
              <w:rPr>
                <w:rFonts w:asciiTheme="minorHAnsi" w:hAnsiTheme="minorHAnsi"/>
                <w:sz w:val="18"/>
                <w:szCs w:val="18"/>
              </w:rPr>
              <w:t xml:space="preserve">/shocks, </w:t>
            </w:r>
            <w:r w:rsidR="00C76EEB" w:rsidRPr="002A6563">
              <w:rPr>
                <w:rFonts w:asciiTheme="minorHAnsi" w:hAnsiTheme="minorHAnsi"/>
                <w:sz w:val="18"/>
                <w:szCs w:val="18"/>
              </w:rPr>
              <w:t xml:space="preserve">e.g. </w:t>
            </w:r>
            <w:r w:rsidR="00C76EEB">
              <w:rPr>
                <w:rFonts w:asciiTheme="minorHAnsi" w:hAnsiTheme="minorHAnsi"/>
                <w:sz w:val="18"/>
                <w:szCs w:val="18"/>
              </w:rPr>
              <w:t>the death of the family breadwinner</w:t>
            </w:r>
            <w:r w:rsidR="00285CE5">
              <w:rPr>
                <w:rFonts w:asciiTheme="minorHAnsi" w:hAnsiTheme="minorHAnsi"/>
                <w:sz w:val="18"/>
                <w:szCs w:val="18"/>
              </w:rPr>
              <w:t xml:space="preserve">) </w:t>
            </w:r>
            <w:r w:rsidR="00C76EEB">
              <w:rPr>
                <w:rFonts w:asciiTheme="minorHAnsi" w:hAnsiTheme="minorHAnsi"/>
                <w:sz w:val="18"/>
                <w:szCs w:val="18"/>
              </w:rPr>
              <w:t xml:space="preserve">and </w:t>
            </w:r>
            <w:r w:rsidRPr="002A6563">
              <w:rPr>
                <w:rFonts w:asciiTheme="minorHAnsi" w:hAnsiTheme="minorHAnsi"/>
                <w:sz w:val="18"/>
                <w:szCs w:val="18"/>
              </w:rPr>
              <w:t>recognize that the organization pursue</w:t>
            </w:r>
            <w:r w:rsidR="00C76EEB">
              <w:rPr>
                <w:rFonts w:asciiTheme="minorHAnsi" w:hAnsiTheme="minorHAnsi"/>
                <w:sz w:val="18"/>
                <w:szCs w:val="18"/>
              </w:rPr>
              <w:t>s</w:t>
            </w:r>
            <w:r w:rsidRPr="002A6563">
              <w:rPr>
                <w:rFonts w:asciiTheme="minorHAnsi" w:hAnsiTheme="minorHAnsi"/>
                <w:sz w:val="18"/>
                <w:szCs w:val="18"/>
              </w:rPr>
              <w:t xml:space="preserve"> one or more common </w:t>
            </w:r>
            <w:r w:rsidR="00285CE5">
              <w:rPr>
                <w:rFonts w:asciiTheme="minorHAnsi" w:hAnsiTheme="minorHAnsi"/>
                <w:sz w:val="18"/>
                <w:szCs w:val="18"/>
              </w:rPr>
              <w:t xml:space="preserve">socio-economic </w:t>
            </w:r>
            <w:r w:rsidRPr="002A6563">
              <w:rPr>
                <w:rFonts w:asciiTheme="minorHAnsi" w:hAnsiTheme="minorHAnsi"/>
                <w:sz w:val="18"/>
                <w:szCs w:val="18"/>
              </w:rPr>
              <w:t>goals</w:t>
            </w:r>
            <w:r w:rsidR="00017E50">
              <w:rPr>
                <w:rStyle w:val="FootnoteReference"/>
                <w:rFonts w:asciiTheme="minorHAnsi" w:hAnsiTheme="minorHAnsi"/>
                <w:sz w:val="18"/>
                <w:szCs w:val="18"/>
              </w:rPr>
              <w:footnoteReference w:id="1"/>
            </w:r>
            <w:r w:rsidRPr="002A6563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</w:tr>
      <w:tr w:rsidR="00F94E57" w:rsidRPr="005036C2" w14:paraId="1D237B87" w14:textId="77777777" w:rsidTr="001525C9">
        <w:tc>
          <w:tcPr>
            <w:tcW w:w="1188" w:type="dxa"/>
          </w:tcPr>
          <w:p w14:paraId="21C401AA" w14:textId="77777777" w:rsidR="00F94E57" w:rsidRPr="000953DF" w:rsidRDefault="00F94E57" w:rsidP="000953DF">
            <w:pPr>
              <w:tabs>
                <w:tab w:val="left" w:pos="142"/>
              </w:tabs>
              <w:spacing w:after="120" w:line="240" w:lineRule="auto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0953DF">
              <w:rPr>
                <w:rFonts w:asciiTheme="minorHAnsi" w:hAnsiTheme="minorHAnsi" w:cs="Arial"/>
                <w:bCs/>
                <w:sz w:val="20"/>
                <w:szCs w:val="20"/>
              </w:rPr>
              <w:t>Yes</w:t>
            </w:r>
          </w:p>
        </w:tc>
        <w:tc>
          <w:tcPr>
            <w:tcW w:w="1188" w:type="dxa"/>
          </w:tcPr>
          <w:p w14:paraId="77809C5D" w14:textId="77777777" w:rsidR="00F94E57" w:rsidRPr="000953DF" w:rsidRDefault="00F94E57" w:rsidP="000953DF">
            <w:pPr>
              <w:tabs>
                <w:tab w:val="left" w:pos="142"/>
              </w:tabs>
              <w:spacing w:after="120" w:line="240" w:lineRule="auto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0953DF">
              <w:rPr>
                <w:rFonts w:asciiTheme="minorHAnsi" w:hAnsiTheme="minorHAnsi" w:cs="Arial"/>
                <w:bCs/>
                <w:sz w:val="20"/>
                <w:szCs w:val="20"/>
              </w:rPr>
              <w:t>No</w:t>
            </w:r>
          </w:p>
        </w:tc>
        <w:tc>
          <w:tcPr>
            <w:tcW w:w="7230" w:type="dxa"/>
          </w:tcPr>
          <w:p w14:paraId="1BFB922D" w14:textId="14391C94" w:rsidR="00F94E57" w:rsidRPr="002A6563" w:rsidRDefault="0094277C" w:rsidP="001525C9">
            <w:pPr>
              <w:spacing w:after="60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The </w:t>
            </w:r>
            <w:r w:rsidR="00F94E57" w:rsidRPr="002A6563">
              <w:rPr>
                <w:rFonts w:asciiTheme="minorHAnsi" w:hAnsiTheme="minorHAnsi"/>
                <w:sz w:val="18"/>
                <w:szCs w:val="18"/>
              </w:rPr>
              <w:t>RO</w:t>
            </w:r>
            <w:r w:rsidR="00F94E57">
              <w:rPr>
                <w:rFonts w:asciiTheme="minorHAnsi" w:hAnsiTheme="minorHAnsi"/>
                <w:sz w:val="18"/>
                <w:szCs w:val="18"/>
              </w:rPr>
              <w:t xml:space="preserve"> represent</w:t>
            </w:r>
            <w:r w:rsidR="001525C9">
              <w:rPr>
                <w:rFonts w:asciiTheme="minorHAnsi" w:hAnsiTheme="minorHAnsi"/>
                <w:sz w:val="18"/>
                <w:szCs w:val="18"/>
              </w:rPr>
              <w:t>s</w:t>
            </w:r>
            <w:r w:rsidR="00F94E57" w:rsidRPr="002A6563">
              <w:rPr>
                <w:rFonts w:asciiTheme="minorHAnsi" w:hAnsiTheme="minorHAnsi"/>
                <w:sz w:val="18"/>
                <w:szCs w:val="18"/>
              </w:rPr>
              <w:t xml:space="preserve"> families whose livelihoods depend, to some degree, on agriculture, livestock, fisheries and forestry.</w:t>
            </w:r>
          </w:p>
        </w:tc>
      </w:tr>
      <w:tr w:rsidR="001525C9" w:rsidRPr="006B2336" w14:paraId="3A411ADE" w14:textId="77777777" w:rsidTr="001525C9">
        <w:trPr>
          <w:trHeight w:val="225"/>
        </w:trPr>
        <w:tc>
          <w:tcPr>
            <w:tcW w:w="9606" w:type="dxa"/>
            <w:gridSpan w:val="3"/>
            <w:vAlign w:val="center"/>
          </w:tcPr>
          <w:p w14:paraId="7633BF5C" w14:textId="7511C9F5" w:rsidR="001525C9" w:rsidRPr="001525C9" w:rsidRDefault="001525C9" w:rsidP="001525C9">
            <w:pPr>
              <w:spacing w:before="120" w:after="60" w:line="240" w:lineRule="auto"/>
              <w:rPr>
                <w:rFonts w:asciiTheme="minorHAnsi" w:hAnsiTheme="minorHAnsi" w:cs="Arial"/>
                <w:b/>
                <w:bCs/>
                <w:sz w:val="20"/>
                <w:szCs w:val="20"/>
                <w:lang w:eastAsia="fr-FR"/>
              </w:rPr>
            </w:pPr>
            <w:r w:rsidRPr="001525C9">
              <w:rPr>
                <w:rFonts w:asciiTheme="minorHAnsi" w:hAnsiTheme="minorHAnsi" w:cs="Arial"/>
                <w:b/>
                <w:bCs/>
                <w:iCs/>
                <w:sz w:val="20"/>
                <w:szCs w:val="20"/>
                <w:lang w:eastAsia="fr-FR"/>
              </w:rPr>
              <w:t xml:space="preserve">Proceed if you answered yes to all the above </w:t>
            </w:r>
          </w:p>
        </w:tc>
      </w:tr>
      <w:tr w:rsidR="00F94E57" w:rsidRPr="006B2336" w14:paraId="316EE4FB" w14:textId="77777777" w:rsidTr="000953DF">
        <w:trPr>
          <w:trHeight w:val="225"/>
        </w:trPr>
        <w:tc>
          <w:tcPr>
            <w:tcW w:w="9606" w:type="dxa"/>
            <w:gridSpan w:val="3"/>
            <w:vAlign w:val="center"/>
          </w:tcPr>
          <w:p w14:paraId="75469FD7" w14:textId="23B35E88" w:rsidR="00285CE5" w:rsidRPr="00776352" w:rsidRDefault="00F94E57" w:rsidP="00776352">
            <w:pPr>
              <w:spacing w:before="120" w:after="60" w:line="240" w:lineRule="auto"/>
              <w:jc w:val="center"/>
              <w:rPr>
                <w:rFonts w:asciiTheme="minorHAnsi" w:hAnsiTheme="minorHAnsi" w:cs="Arial"/>
                <w:b/>
                <w:bCs/>
                <w:i/>
                <w:iCs/>
                <w:color w:val="244061" w:themeColor="accent1" w:themeShade="80"/>
                <w:szCs w:val="24"/>
                <w:lang w:eastAsia="fr-FR"/>
              </w:rPr>
            </w:pPr>
            <w:r w:rsidRPr="000953DF">
              <w:rPr>
                <w:rFonts w:asciiTheme="minorHAnsi" w:hAnsiTheme="minorHAnsi" w:cs="Arial"/>
                <w:b/>
                <w:bCs/>
                <w:i/>
                <w:iCs/>
                <w:color w:val="244061" w:themeColor="accent1" w:themeShade="80"/>
                <w:szCs w:val="24"/>
                <w:lang w:eastAsia="fr-FR"/>
              </w:rPr>
              <w:t>RELEVANCE OF THE PRACTICE</w:t>
            </w:r>
            <w:r w:rsidR="00776352">
              <w:rPr>
                <w:rFonts w:asciiTheme="minorHAnsi" w:hAnsiTheme="minorHAnsi" w:cs="Arial"/>
                <w:b/>
                <w:bCs/>
                <w:i/>
                <w:iCs/>
                <w:color w:val="244061" w:themeColor="accent1" w:themeShade="80"/>
                <w:szCs w:val="24"/>
                <w:lang w:eastAsia="fr-FR"/>
              </w:rPr>
              <w:t xml:space="preserve"> </w:t>
            </w:r>
            <w:r w:rsidR="00285CE5" w:rsidRPr="00776352">
              <w:rPr>
                <w:rFonts w:asciiTheme="minorHAnsi" w:hAnsiTheme="minorHAnsi" w:cs="Arial"/>
                <w:bCs/>
                <w:i/>
                <w:iCs/>
                <w:color w:val="244061" w:themeColor="accent1" w:themeShade="80"/>
                <w:sz w:val="20"/>
                <w:szCs w:val="20"/>
                <w:lang w:eastAsia="fr-FR"/>
              </w:rPr>
              <w:t>(tick yes or no)</w:t>
            </w:r>
          </w:p>
        </w:tc>
      </w:tr>
      <w:tr w:rsidR="00F94E57" w:rsidRPr="006B2336" w14:paraId="687DDF6F" w14:textId="77777777" w:rsidTr="000953DF">
        <w:tc>
          <w:tcPr>
            <w:tcW w:w="1188" w:type="dxa"/>
            <w:vAlign w:val="center"/>
          </w:tcPr>
          <w:p w14:paraId="06533DFD" w14:textId="77777777" w:rsidR="00F94E57" w:rsidRPr="00287334" w:rsidRDefault="00F94E57" w:rsidP="00C364EC">
            <w:pPr>
              <w:tabs>
                <w:tab w:val="left" w:pos="142"/>
              </w:tabs>
              <w:spacing w:after="120" w:line="240" w:lineRule="auto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287334">
              <w:rPr>
                <w:rFonts w:asciiTheme="minorHAnsi" w:hAnsiTheme="minorHAnsi" w:cs="Arial"/>
                <w:bCs/>
                <w:sz w:val="20"/>
                <w:szCs w:val="20"/>
              </w:rPr>
              <w:t>Yes</w:t>
            </w:r>
          </w:p>
        </w:tc>
        <w:tc>
          <w:tcPr>
            <w:tcW w:w="1188" w:type="dxa"/>
            <w:vAlign w:val="center"/>
          </w:tcPr>
          <w:p w14:paraId="427DCD5B" w14:textId="77777777" w:rsidR="00F94E57" w:rsidRPr="00287334" w:rsidRDefault="00F94E57" w:rsidP="00C364EC">
            <w:pPr>
              <w:tabs>
                <w:tab w:val="left" w:pos="142"/>
              </w:tabs>
              <w:spacing w:after="120" w:line="240" w:lineRule="auto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287334">
              <w:rPr>
                <w:rFonts w:asciiTheme="minorHAnsi" w:hAnsiTheme="minorHAnsi" w:cs="Arial"/>
                <w:bCs/>
                <w:sz w:val="20"/>
                <w:szCs w:val="20"/>
              </w:rPr>
              <w:t>No</w:t>
            </w:r>
          </w:p>
        </w:tc>
        <w:tc>
          <w:tcPr>
            <w:tcW w:w="7230" w:type="dxa"/>
          </w:tcPr>
          <w:p w14:paraId="6F3BE99B" w14:textId="77777777" w:rsidR="00F94E57" w:rsidRPr="00936E8A" w:rsidRDefault="00F94E57" w:rsidP="00D9491D">
            <w:pPr>
              <w:spacing w:after="6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936E8A">
              <w:rPr>
                <w:rFonts w:asciiTheme="minorHAnsi" w:hAnsiTheme="minorHAnsi"/>
                <w:sz w:val="18"/>
                <w:szCs w:val="18"/>
              </w:rPr>
              <w:t xml:space="preserve">The practice refers to one or more participatory mechanisms engaging ROs in national SP policies and programs. These include: </w:t>
            </w:r>
            <w:proofErr w:type="spellStart"/>
            <w:r w:rsidRPr="00936E8A">
              <w:rPr>
                <w:rFonts w:asciiTheme="minorHAnsi" w:hAnsiTheme="minorHAnsi"/>
                <w:sz w:val="18"/>
                <w:szCs w:val="18"/>
              </w:rPr>
              <w:t>i</w:t>
            </w:r>
            <w:proofErr w:type="spellEnd"/>
            <w:r w:rsidRPr="00936E8A">
              <w:rPr>
                <w:rFonts w:asciiTheme="minorHAnsi" w:hAnsiTheme="minorHAnsi"/>
                <w:sz w:val="18"/>
                <w:szCs w:val="18"/>
              </w:rPr>
              <w:t>) consultation of ROs for designing SP policies and programs; ii) collaboration of ROs with government (particularly local governments) in implementing SP programs; and iii) devolution of decision-making power from governments to ROs for the management of SP benefits.</w:t>
            </w:r>
          </w:p>
        </w:tc>
      </w:tr>
      <w:tr w:rsidR="00F94E57" w:rsidRPr="006B2336" w14:paraId="0DDD46B0" w14:textId="77777777" w:rsidTr="000953DF">
        <w:tc>
          <w:tcPr>
            <w:tcW w:w="1188" w:type="dxa"/>
            <w:vAlign w:val="center"/>
          </w:tcPr>
          <w:p w14:paraId="3FF1968B" w14:textId="77777777" w:rsidR="00F94E57" w:rsidRPr="00287334" w:rsidRDefault="00F94E57" w:rsidP="00C364EC">
            <w:pPr>
              <w:tabs>
                <w:tab w:val="left" w:pos="142"/>
              </w:tabs>
              <w:spacing w:after="120" w:line="240" w:lineRule="auto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287334">
              <w:rPr>
                <w:rFonts w:asciiTheme="minorHAnsi" w:hAnsiTheme="minorHAnsi" w:cs="Arial"/>
                <w:bCs/>
                <w:sz w:val="20"/>
                <w:szCs w:val="20"/>
              </w:rPr>
              <w:t>Yes</w:t>
            </w:r>
          </w:p>
        </w:tc>
        <w:tc>
          <w:tcPr>
            <w:tcW w:w="1188" w:type="dxa"/>
            <w:vAlign w:val="center"/>
          </w:tcPr>
          <w:p w14:paraId="32291795" w14:textId="77777777" w:rsidR="00F94E57" w:rsidRPr="00287334" w:rsidRDefault="00F94E57" w:rsidP="00C364EC">
            <w:pPr>
              <w:tabs>
                <w:tab w:val="left" w:pos="142"/>
              </w:tabs>
              <w:spacing w:after="120" w:line="240" w:lineRule="auto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287334">
              <w:rPr>
                <w:rFonts w:asciiTheme="minorHAnsi" w:hAnsiTheme="minorHAnsi" w:cs="Arial"/>
                <w:bCs/>
                <w:sz w:val="20"/>
                <w:szCs w:val="20"/>
              </w:rPr>
              <w:t>No</w:t>
            </w:r>
          </w:p>
        </w:tc>
        <w:tc>
          <w:tcPr>
            <w:tcW w:w="7230" w:type="dxa"/>
          </w:tcPr>
          <w:p w14:paraId="6D7A74BC" w14:textId="77777777" w:rsidR="00F94E57" w:rsidRPr="00936E8A" w:rsidRDefault="00F94E57" w:rsidP="00F94E57">
            <w:pPr>
              <w:spacing w:after="6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936E8A">
              <w:rPr>
                <w:rFonts w:asciiTheme="minorHAnsi" w:hAnsiTheme="minorHAnsi"/>
                <w:sz w:val="18"/>
                <w:szCs w:val="18"/>
              </w:rPr>
              <w:t>Vulnerable members are represented in participatory mechanisms.</w:t>
            </w:r>
          </w:p>
        </w:tc>
      </w:tr>
      <w:tr w:rsidR="001525C9" w:rsidRPr="006B2336" w14:paraId="584BFB07" w14:textId="77777777" w:rsidTr="001525C9">
        <w:trPr>
          <w:trHeight w:val="225"/>
        </w:trPr>
        <w:tc>
          <w:tcPr>
            <w:tcW w:w="9606" w:type="dxa"/>
            <w:gridSpan w:val="3"/>
            <w:vAlign w:val="center"/>
          </w:tcPr>
          <w:p w14:paraId="5DAD315F" w14:textId="77777777" w:rsidR="001525C9" w:rsidRPr="001525C9" w:rsidRDefault="001525C9" w:rsidP="001525C9">
            <w:pPr>
              <w:spacing w:before="120" w:after="60" w:line="240" w:lineRule="auto"/>
              <w:rPr>
                <w:rFonts w:asciiTheme="minorHAnsi" w:hAnsiTheme="minorHAnsi" w:cs="Arial"/>
                <w:b/>
                <w:bCs/>
                <w:sz w:val="20"/>
                <w:szCs w:val="20"/>
                <w:lang w:eastAsia="fr-FR"/>
              </w:rPr>
            </w:pPr>
            <w:r w:rsidRPr="001525C9">
              <w:rPr>
                <w:rFonts w:asciiTheme="minorHAnsi" w:hAnsiTheme="minorHAnsi" w:cs="Arial"/>
                <w:b/>
                <w:bCs/>
                <w:iCs/>
                <w:sz w:val="20"/>
                <w:szCs w:val="20"/>
                <w:lang w:eastAsia="fr-FR"/>
              </w:rPr>
              <w:t xml:space="preserve">Proceed if you answered yes to all the above </w:t>
            </w:r>
          </w:p>
        </w:tc>
      </w:tr>
      <w:tr w:rsidR="00F94E57" w:rsidRPr="006B2336" w14:paraId="3E7F11B3" w14:textId="77777777" w:rsidTr="000953DF">
        <w:trPr>
          <w:trHeight w:val="225"/>
        </w:trPr>
        <w:tc>
          <w:tcPr>
            <w:tcW w:w="9606" w:type="dxa"/>
            <w:gridSpan w:val="3"/>
            <w:vAlign w:val="center"/>
          </w:tcPr>
          <w:p w14:paraId="7CED811C" w14:textId="35A2264A" w:rsidR="00F94E57" w:rsidRPr="003146D4" w:rsidRDefault="00F94E57" w:rsidP="007F3450">
            <w:pPr>
              <w:spacing w:before="120" w:after="60" w:line="240" w:lineRule="auto"/>
              <w:jc w:val="center"/>
              <w:rPr>
                <w:rFonts w:asciiTheme="minorHAnsi" w:hAnsiTheme="minorHAnsi" w:cs="Arial"/>
                <w:bCs/>
                <w:szCs w:val="24"/>
                <w:lang w:eastAsia="fr-FR"/>
              </w:rPr>
            </w:pPr>
            <w:r w:rsidRPr="000953DF">
              <w:rPr>
                <w:rFonts w:asciiTheme="minorHAnsi" w:hAnsiTheme="minorHAnsi" w:cs="Arial"/>
                <w:b/>
                <w:bCs/>
                <w:i/>
                <w:iCs/>
                <w:color w:val="244061" w:themeColor="accent1" w:themeShade="80"/>
                <w:szCs w:val="24"/>
                <w:lang w:eastAsia="fr-FR"/>
              </w:rPr>
              <w:t>DESCRIPTION OF THE PRACTICE</w:t>
            </w:r>
          </w:p>
        </w:tc>
      </w:tr>
      <w:tr w:rsidR="00F94E57" w:rsidRPr="006B2336" w14:paraId="508E833E" w14:textId="77777777" w:rsidTr="000953DF">
        <w:tc>
          <w:tcPr>
            <w:tcW w:w="2376" w:type="dxa"/>
            <w:gridSpan w:val="2"/>
          </w:tcPr>
          <w:p w14:paraId="28A3B62F" w14:textId="77777777" w:rsidR="00F94E57" w:rsidRDefault="00F94E57" w:rsidP="001525C9">
            <w:pPr>
              <w:tabs>
                <w:tab w:val="left" w:pos="142"/>
              </w:tabs>
              <w:spacing w:after="12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Type of organisation</w:t>
            </w:r>
          </w:p>
          <w:p w14:paraId="2BD6C3B0" w14:textId="6FDFB997" w:rsidR="007F3450" w:rsidRPr="007F3450" w:rsidRDefault="007F3450" w:rsidP="001525C9">
            <w:pPr>
              <w:tabs>
                <w:tab w:val="left" w:pos="142"/>
              </w:tabs>
              <w:spacing w:after="12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(</w:t>
            </w:r>
            <w:proofErr w:type="gramStart"/>
            <w:r>
              <w:rPr>
                <w:rFonts w:asciiTheme="minorHAnsi" w:hAnsiTheme="minorHAnsi" w:cs="Arial"/>
                <w:sz w:val="20"/>
                <w:szCs w:val="20"/>
              </w:rPr>
              <w:t>max</w:t>
            </w:r>
            <w:proofErr w:type="gramEnd"/>
            <w:r>
              <w:rPr>
                <w:rFonts w:asciiTheme="minorHAnsi" w:hAnsiTheme="minorHAnsi" w:cs="Arial"/>
                <w:sz w:val="20"/>
                <w:szCs w:val="20"/>
              </w:rPr>
              <w:t xml:space="preserve"> 50 words)</w:t>
            </w:r>
          </w:p>
        </w:tc>
        <w:tc>
          <w:tcPr>
            <w:tcW w:w="7230" w:type="dxa"/>
          </w:tcPr>
          <w:p w14:paraId="691E1199" w14:textId="6F72C31A" w:rsidR="00F94E57" w:rsidRPr="00936E8A" w:rsidRDefault="00F94E57" w:rsidP="00F1470E">
            <w:pPr>
              <w:tabs>
                <w:tab w:val="left" w:pos="142"/>
              </w:tabs>
              <w:spacing w:after="60" w:line="240" w:lineRule="auto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936E8A">
              <w:rPr>
                <w:rFonts w:asciiTheme="minorHAnsi" w:hAnsiTheme="minorHAnsi" w:cs="Arial"/>
                <w:bCs/>
                <w:sz w:val="18"/>
                <w:szCs w:val="18"/>
              </w:rPr>
              <w:t>What is the type of the organi</w:t>
            </w:r>
            <w:r w:rsidR="001525C9">
              <w:rPr>
                <w:rFonts w:asciiTheme="minorHAnsi" w:hAnsiTheme="minorHAnsi" w:cs="Arial"/>
                <w:bCs/>
                <w:sz w:val="18"/>
                <w:szCs w:val="18"/>
              </w:rPr>
              <w:t>s</w:t>
            </w:r>
            <w:r w:rsidRPr="00936E8A">
              <w:rPr>
                <w:rFonts w:asciiTheme="minorHAnsi" w:hAnsiTheme="minorHAnsi" w:cs="Arial"/>
                <w:bCs/>
                <w:sz w:val="18"/>
                <w:szCs w:val="18"/>
              </w:rPr>
              <w:t>ation? Choose one of the following and provide its name.</w:t>
            </w:r>
          </w:p>
          <w:p w14:paraId="42C42382" w14:textId="77777777" w:rsidR="001525C9" w:rsidRPr="00936E8A" w:rsidRDefault="001525C9" w:rsidP="001525C9">
            <w:pPr>
              <w:pStyle w:val="ListParagraph"/>
              <w:numPr>
                <w:ilvl w:val="0"/>
                <w:numId w:val="1"/>
              </w:numPr>
              <w:tabs>
                <w:tab w:val="left" w:pos="142"/>
              </w:tabs>
              <w:spacing w:after="60" w:line="240" w:lineRule="auto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proofErr w:type="spellStart"/>
            <w:r w:rsidRPr="00936E8A">
              <w:rPr>
                <w:rFonts w:asciiTheme="minorHAnsi" w:hAnsiTheme="minorHAnsi" w:cs="Arial"/>
                <w:bCs/>
                <w:sz w:val="18"/>
                <w:szCs w:val="18"/>
              </w:rPr>
              <w:t>Microinsurance</w:t>
            </w:r>
            <w:proofErr w:type="spellEnd"/>
            <w:r w:rsidRPr="00936E8A">
              <w:rPr>
                <w:rFonts w:asciiTheme="minorHAnsi" w:hAnsiTheme="minorHAnsi" w:cs="Arial"/>
                <w:bCs/>
                <w:sz w:val="18"/>
                <w:szCs w:val="18"/>
              </w:rPr>
              <w:t xml:space="preserve"> organisation</w:t>
            </w:r>
          </w:p>
          <w:p w14:paraId="79931B46" w14:textId="77777777" w:rsidR="001525C9" w:rsidRDefault="001525C9" w:rsidP="001525C9">
            <w:pPr>
              <w:pStyle w:val="ListParagraph"/>
              <w:numPr>
                <w:ilvl w:val="0"/>
                <w:numId w:val="1"/>
              </w:numPr>
              <w:tabs>
                <w:tab w:val="left" w:pos="142"/>
              </w:tabs>
              <w:spacing w:after="60" w:line="240" w:lineRule="auto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>
              <w:rPr>
                <w:rFonts w:asciiTheme="minorHAnsi" w:hAnsiTheme="minorHAnsi" w:cs="Arial"/>
                <w:bCs/>
                <w:sz w:val="18"/>
                <w:szCs w:val="18"/>
              </w:rPr>
              <w:t>Microfinance organisation</w:t>
            </w:r>
          </w:p>
          <w:p w14:paraId="4196128B" w14:textId="20B39D54" w:rsidR="00F94E57" w:rsidRPr="00936E8A" w:rsidRDefault="00F94E57" w:rsidP="00AB5658">
            <w:pPr>
              <w:pStyle w:val="ListParagraph"/>
              <w:numPr>
                <w:ilvl w:val="0"/>
                <w:numId w:val="1"/>
              </w:numPr>
              <w:tabs>
                <w:tab w:val="left" w:pos="142"/>
              </w:tabs>
              <w:spacing w:after="60" w:line="240" w:lineRule="auto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936E8A">
              <w:rPr>
                <w:rFonts w:asciiTheme="minorHAnsi" w:hAnsiTheme="minorHAnsi" w:cs="Arial"/>
                <w:bCs/>
                <w:sz w:val="18"/>
                <w:szCs w:val="18"/>
              </w:rPr>
              <w:t>Producers’/traders’/processors’ organisation</w:t>
            </w:r>
          </w:p>
          <w:p w14:paraId="4D2A8135" w14:textId="77777777" w:rsidR="00F94E57" w:rsidRDefault="00F94E57" w:rsidP="00AB5658">
            <w:pPr>
              <w:pStyle w:val="ListParagraph"/>
              <w:numPr>
                <w:ilvl w:val="0"/>
                <w:numId w:val="1"/>
              </w:numPr>
              <w:tabs>
                <w:tab w:val="left" w:pos="142"/>
              </w:tabs>
              <w:spacing w:after="60" w:line="240" w:lineRule="auto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936E8A">
              <w:rPr>
                <w:rFonts w:asciiTheme="minorHAnsi" w:hAnsiTheme="minorHAnsi" w:cs="Arial"/>
                <w:bCs/>
                <w:sz w:val="18"/>
                <w:szCs w:val="18"/>
              </w:rPr>
              <w:t>Informal group</w:t>
            </w:r>
          </w:p>
          <w:p w14:paraId="3BD6EA85" w14:textId="4194FF20" w:rsidR="00FE3605" w:rsidRPr="00936E8A" w:rsidRDefault="00017E50" w:rsidP="00AB5658">
            <w:pPr>
              <w:pStyle w:val="ListParagraph"/>
              <w:numPr>
                <w:ilvl w:val="0"/>
                <w:numId w:val="1"/>
              </w:numPr>
              <w:tabs>
                <w:tab w:val="left" w:pos="142"/>
              </w:tabs>
              <w:spacing w:after="60" w:line="240" w:lineRule="auto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>
              <w:rPr>
                <w:rFonts w:asciiTheme="minorHAnsi" w:hAnsiTheme="minorHAnsi" w:cs="Arial"/>
                <w:bCs/>
                <w:sz w:val="18"/>
                <w:szCs w:val="18"/>
              </w:rPr>
              <w:t>Social/l</w:t>
            </w:r>
            <w:r w:rsidR="00FE3605">
              <w:rPr>
                <w:rFonts w:asciiTheme="minorHAnsi" w:hAnsiTheme="minorHAnsi" w:cs="Arial"/>
                <w:bCs/>
                <w:sz w:val="18"/>
                <w:szCs w:val="18"/>
              </w:rPr>
              <w:t>ocal committees</w:t>
            </w:r>
            <w:r w:rsidR="002A75B7">
              <w:rPr>
                <w:rFonts w:asciiTheme="minorHAnsi" w:hAnsiTheme="minorHAnsi" w:cs="Arial"/>
                <w:bCs/>
                <w:sz w:val="18"/>
                <w:szCs w:val="18"/>
              </w:rPr>
              <w:t xml:space="preserve"> established within national SP programs</w:t>
            </w:r>
          </w:p>
          <w:p w14:paraId="3CC444C1" w14:textId="77777777" w:rsidR="00F94E57" w:rsidRPr="00936E8A" w:rsidRDefault="00AB159A" w:rsidP="00AD767B">
            <w:pPr>
              <w:tabs>
                <w:tab w:val="left" w:pos="142"/>
              </w:tabs>
              <w:spacing w:after="60" w:line="240" w:lineRule="auto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>
              <w:rPr>
                <w:rFonts w:asciiTheme="minorHAnsi" w:hAnsiTheme="minorHAnsi" w:cs="Arial"/>
                <w:bCs/>
                <w:sz w:val="18"/>
                <w:szCs w:val="18"/>
              </w:rPr>
              <w:t>D</w:t>
            </w:r>
            <w:r w:rsidRPr="002A6563">
              <w:rPr>
                <w:rFonts w:asciiTheme="minorHAnsi" w:hAnsiTheme="minorHAnsi" w:cs="Arial"/>
                <w:bCs/>
                <w:sz w:val="18"/>
                <w:szCs w:val="18"/>
              </w:rPr>
              <w:t xml:space="preserve">escribe </w:t>
            </w:r>
            <w:r>
              <w:rPr>
                <w:rFonts w:asciiTheme="minorHAnsi" w:hAnsiTheme="minorHAnsi" w:cs="Arial"/>
                <w:bCs/>
                <w:sz w:val="18"/>
                <w:szCs w:val="18"/>
              </w:rPr>
              <w:t xml:space="preserve">how the ROs operate in one of these </w:t>
            </w:r>
            <w:r w:rsidR="00AD767B">
              <w:rPr>
                <w:rFonts w:asciiTheme="minorHAnsi" w:hAnsiTheme="minorHAnsi" w:cs="Arial"/>
                <w:bCs/>
                <w:sz w:val="18"/>
                <w:szCs w:val="18"/>
              </w:rPr>
              <w:t xml:space="preserve">productive </w:t>
            </w:r>
            <w:r>
              <w:rPr>
                <w:rFonts w:asciiTheme="minorHAnsi" w:hAnsiTheme="minorHAnsi" w:cs="Arial"/>
                <w:bCs/>
                <w:sz w:val="18"/>
                <w:szCs w:val="18"/>
              </w:rPr>
              <w:t>sectors: agriculture,</w:t>
            </w:r>
            <w:r w:rsidRPr="002A6563">
              <w:rPr>
                <w:rFonts w:asciiTheme="minorHAnsi" w:hAnsiTheme="minorHAnsi"/>
                <w:sz w:val="18"/>
                <w:szCs w:val="18"/>
              </w:rPr>
              <w:t xml:space="preserve"> livestock, fisheries and forestry</w:t>
            </w:r>
            <w:r>
              <w:rPr>
                <w:rFonts w:asciiTheme="minorHAnsi" w:hAnsiTheme="minorHAnsi" w:cs="Arial"/>
                <w:bCs/>
                <w:sz w:val="18"/>
                <w:szCs w:val="18"/>
              </w:rPr>
              <w:t>.</w:t>
            </w:r>
          </w:p>
        </w:tc>
      </w:tr>
      <w:tr w:rsidR="00F94E57" w:rsidRPr="006B2336" w14:paraId="454F1682" w14:textId="77777777" w:rsidTr="000953DF">
        <w:tc>
          <w:tcPr>
            <w:tcW w:w="2376" w:type="dxa"/>
            <w:gridSpan w:val="2"/>
          </w:tcPr>
          <w:p w14:paraId="1A3D56C2" w14:textId="77777777" w:rsidR="00F94E57" w:rsidRDefault="00F94E57" w:rsidP="00E268C0">
            <w:pPr>
              <w:tabs>
                <w:tab w:val="left" w:pos="142"/>
              </w:tabs>
              <w:spacing w:after="12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lastRenderedPageBreak/>
              <w:t xml:space="preserve">Members </w:t>
            </w:r>
          </w:p>
          <w:p w14:paraId="064DC748" w14:textId="3E361A5B" w:rsidR="007F3450" w:rsidRPr="006B2336" w:rsidRDefault="007F3450" w:rsidP="00E268C0">
            <w:pPr>
              <w:tabs>
                <w:tab w:val="left" w:pos="142"/>
              </w:tabs>
              <w:spacing w:after="12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(</w:t>
            </w:r>
            <w:proofErr w:type="gramStart"/>
            <w:r>
              <w:rPr>
                <w:rFonts w:asciiTheme="minorHAnsi" w:hAnsiTheme="minorHAnsi" w:cs="Arial"/>
                <w:sz w:val="20"/>
                <w:szCs w:val="20"/>
              </w:rPr>
              <w:t>max</w:t>
            </w:r>
            <w:proofErr w:type="gramEnd"/>
            <w:r>
              <w:rPr>
                <w:rFonts w:asciiTheme="minorHAnsi" w:hAnsiTheme="minorHAnsi" w:cs="Arial"/>
                <w:sz w:val="20"/>
                <w:szCs w:val="20"/>
              </w:rPr>
              <w:t xml:space="preserve"> 50 words)</w:t>
            </w:r>
          </w:p>
        </w:tc>
        <w:tc>
          <w:tcPr>
            <w:tcW w:w="7230" w:type="dxa"/>
          </w:tcPr>
          <w:p w14:paraId="70E2BBE4" w14:textId="484FC4BB" w:rsidR="00F94E57" w:rsidRPr="00936E8A" w:rsidRDefault="00F94E57" w:rsidP="001525C9">
            <w:pPr>
              <w:tabs>
                <w:tab w:val="left" w:pos="142"/>
              </w:tabs>
              <w:spacing w:after="60" w:line="240" w:lineRule="auto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936E8A">
              <w:rPr>
                <w:rFonts w:asciiTheme="minorHAnsi" w:hAnsiTheme="minorHAnsi" w:cs="Arial"/>
                <w:bCs/>
                <w:sz w:val="18"/>
                <w:szCs w:val="18"/>
              </w:rPr>
              <w:t xml:space="preserve">How many members are participating </w:t>
            </w:r>
            <w:r w:rsidR="0094277C">
              <w:rPr>
                <w:rFonts w:asciiTheme="minorHAnsi" w:hAnsiTheme="minorHAnsi" w:cs="Arial"/>
                <w:bCs/>
                <w:sz w:val="18"/>
                <w:szCs w:val="18"/>
              </w:rPr>
              <w:t>in</w:t>
            </w:r>
            <w:r w:rsidR="001525C9">
              <w:rPr>
                <w:rFonts w:asciiTheme="minorHAnsi" w:hAnsiTheme="minorHAnsi" w:cs="Arial"/>
                <w:bCs/>
                <w:sz w:val="18"/>
                <w:szCs w:val="18"/>
              </w:rPr>
              <w:t xml:space="preserve"> </w:t>
            </w:r>
            <w:r w:rsidRPr="00936E8A">
              <w:rPr>
                <w:rFonts w:asciiTheme="minorHAnsi" w:hAnsiTheme="minorHAnsi" w:cs="Arial"/>
                <w:bCs/>
                <w:sz w:val="18"/>
                <w:szCs w:val="18"/>
              </w:rPr>
              <w:t>the organi</w:t>
            </w:r>
            <w:r w:rsidR="001525C9">
              <w:rPr>
                <w:rFonts w:asciiTheme="minorHAnsi" w:hAnsiTheme="minorHAnsi" w:cs="Arial"/>
                <w:bCs/>
                <w:sz w:val="18"/>
                <w:szCs w:val="18"/>
              </w:rPr>
              <w:t>s</w:t>
            </w:r>
            <w:r w:rsidRPr="00936E8A">
              <w:rPr>
                <w:rFonts w:asciiTheme="minorHAnsi" w:hAnsiTheme="minorHAnsi" w:cs="Arial"/>
                <w:bCs/>
                <w:sz w:val="18"/>
                <w:szCs w:val="18"/>
              </w:rPr>
              <w:t xml:space="preserve">ations? Are they homogeneous / heterogeneous in terms of livelihoods, occupation, social status, education? Describe how their livelihoods are connected to </w:t>
            </w:r>
            <w:r w:rsidR="00AD767B">
              <w:rPr>
                <w:rFonts w:asciiTheme="minorHAnsi" w:hAnsiTheme="minorHAnsi" w:cs="Arial"/>
                <w:bCs/>
                <w:sz w:val="18"/>
                <w:szCs w:val="18"/>
              </w:rPr>
              <w:t>productive sectors</w:t>
            </w:r>
            <w:r w:rsidRPr="00936E8A">
              <w:rPr>
                <w:rFonts w:asciiTheme="minorHAnsi" w:hAnsiTheme="minorHAnsi" w:cs="Arial"/>
                <w:bCs/>
                <w:sz w:val="18"/>
                <w:szCs w:val="18"/>
              </w:rPr>
              <w:t xml:space="preserve">. </w:t>
            </w:r>
            <w:r w:rsidR="00AD767B">
              <w:rPr>
                <w:rFonts w:asciiTheme="minorHAnsi" w:hAnsiTheme="minorHAnsi"/>
                <w:sz w:val="18"/>
                <w:szCs w:val="18"/>
              </w:rPr>
              <w:t xml:space="preserve">How is membership granted (open or restricted, free or subscription fee)? </w:t>
            </w:r>
          </w:p>
        </w:tc>
      </w:tr>
      <w:tr w:rsidR="00F94E57" w:rsidRPr="006B2336" w14:paraId="36A4443A" w14:textId="77777777" w:rsidTr="000953DF">
        <w:tc>
          <w:tcPr>
            <w:tcW w:w="2376" w:type="dxa"/>
            <w:gridSpan w:val="2"/>
          </w:tcPr>
          <w:p w14:paraId="3C9DF2A5" w14:textId="77777777" w:rsidR="00F94E57" w:rsidRDefault="00F94E57" w:rsidP="001525C9">
            <w:pPr>
              <w:tabs>
                <w:tab w:val="left" w:pos="142"/>
              </w:tabs>
              <w:spacing w:after="12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B2336">
              <w:rPr>
                <w:rFonts w:asciiTheme="minorHAnsi" w:hAnsiTheme="minorHAnsi" w:cs="Arial"/>
                <w:b/>
                <w:sz w:val="20"/>
                <w:szCs w:val="20"/>
              </w:rPr>
              <w:t>Location /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  <w:r w:rsidRPr="006B2336">
              <w:rPr>
                <w:rFonts w:asciiTheme="minorHAnsi" w:hAnsiTheme="minorHAnsi" w:cs="Arial"/>
                <w:b/>
                <w:sz w:val="20"/>
                <w:szCs w:val="20"/>
              </w:rPr>
              <w:t>geographical coverage</w:t>
            </w:r>
          </w:p>
          <w:p w14:paraId="061F5CA9" w14:textId="127278C3" w:rsidR="007F3450" w:rsidRPr="006B2336" w:rsidRDefault="007F3450" w:rsidP="001525C9">
            <w:pPr>
              <w:tabs>
                <w:tab w:val="left" w:pos="142"/>
              </w:tabs>
              <w:spacing w:after="120" w:line="240" w:lineRule="auto"/>
              <w:rPr>
                <w:rFonts w:asciiTheme="minorHAnsi" w:hAnsiTheme="minorHAnsi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(</w:t>
            </w:r>
            <w:proofErr w:type="gramStart"/>
            <w:r>
              <w:rPr>
                <w:rFonts w:asciiTheme="minorHAnsi" w:hAnsiTheme="minorHAnsi" w:cs="Arial"/>
                <w:sz w:val="20"/>
                <w:szCs w:val="20"/>
              </w:rPr>
              <w:t>max</w:t>
            </w:r>
            <w:proofErr w:type="gramEnd"/>
            <w:r>
              <w:rPr>
                <w:rFonts w:asciiTheme="minorHAnsi" w:hAnsiTheme="minorHAnsi" w:cs="Arial"/>
                <w:sz w:val="20"/>
                <w:szCs w:val="20"/>
              </w:rPr>
              <w:t xml:space="preserve"> 50 words)</w:t>
            </w:r>
          </w:p>
        </w:tc>
        <w:tc>
          <w:tcPr>
            <w:tcW w:w="7230" w:type="dxa"/>
          </w:tcPr>
          <w:p w14:paraId="7C32744A" w14:textId="20787431" w:rsidR="00F94E57" w:rsidRPr="00936E8A" w:rsidRDefault="00F94E57" w:rsidP="00443724">
            <w:pPr>
              <w:tabs>
                <w:tab w:val="left" w:pos="142"/>
              </w:tabs>
              <w:spacing w:after="60" w:line="240" w:lineRule="auto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936E8A">
              <w:rPr>
                <w:rFonts w:asciiTheme="minorHAnsi" w:hAnsiTheme="minorHAnsi" w:cs="Arial"/>
                <w:bCs/>
                <w:sz w:val="18"/>
                <w:szCs w:val="18"/>
              </w:rPr>
              <w:t>What is the geographical range where the practice has been used? Please specify when possible, the country, region, province, district, town and village. If possible, add a map to show where the practice was implemented.</w:t>
            </w:r>
          </w:p>
        </w:tc>
      </w:tr>
      <w:tr w:rsidR="00F94E57" w:rsidRPr="006B2336" w14:paraId="715235A8" w14:textId="77777777" w:rsidTr="000953DF">
        <w:tc>
          <w:tcPr>
            <w:tcW w:w="2376" w:type="dxa"/>
            <w:gridSpan w:val="2"/>
          </w:tcPr>
          <w:p w14:paraId="538CF2EC" w14:textId="77777777" w:rsidR="00F94E57" w:rsidRDefault="00F94E57" w:rsidP="001525C9">
            <w:pPr>
              <w:tabs>
                <w:tab w:val="left" w:pos="10740"/>
              </w:tabs>
              <w:spacing w:after="120" w:line="240" w:lineRule="auto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Policy/program</w:t>
            </w:r>
            <w:r w:rsidR="0094277C">
              <w:rPr>
                <w:rFonts w:asciiTheme="minorHAnsi" w:hAnsiTheme="minorHAnsi"/>
                <w:b/>
                <w:bCs/>
                <w:sz w:val="20"/>
                <w:szCs w:val="20"/>
              </w:rPr>
              <w:t>me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s</w:t>
            </w:r>
          </w:p>
          <w:p w14:paraId="56DA3CF6" w14:textId="6EAABEFB" w:rsidR="007F3450" w:rsidRPr="004F58E5" w:rsidRDefault="003D0100" w:rsidP="001525C9">
            <w:pPr>
              <w:tabs>
                <w:tab w:val="left" w:pos="10740"/>
              </w:tabs>
              <w:spacing w:after="120" w:line="240" w:lineRule="auto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(</w:t>
            </w:r>
            <w:proofErr w:type="gramStart"/>
            <w:r>
              <w:rPr>
                <w:rFonts w:asciiTheme="minorHAnsi" w:hAnsiTheme="minorHAnsi" w:cs="Arial"/>
                <w:sz w:val="20"/>
                <w:szCs w:val="20"/>
              </w:rPr>
              <w:t>max</w:t>
            </w:r>
            <w:proofErr w:type="gramEnd"/>
            <w:r>
              <w:rPr>
                <w:rFonts w:asciiTheme="minorHAnsi" w:hAnsiTheme="minorHAnsi" w:cs="Arial"/>
                <w:sz w:val="20"/>
                <w:szCs w:val="20"/>
              </w:rPr>
              <w:t xml:space="preserve"> 1</w:t>
            </w:r>
            <w:r w:rsidR="004F58E5">
              <w:rPr>
                <w:rFonts w:asciiTheme="minorHAnsi" w:hAnsiTheme="minorHAnsi" w:cs="Arial"/>
                <w:sz w:val="20"/>
                <w:szCs w:val="20"/>
              </w:rPr>
              <w:t>00 words)</w:t>
            </w:r>
          </w:p>
        </w:tc>
        <w:tc>
          <w:tcPr>
            <w:tcW w:w="7230" w:type="dxa"/>
          </w:tcPr>
          <w:p w14:paraId="0D6185AF" w14:textId="3C60403B" w:rsidR="00F94E57" w:rsidRPr="00936E8A" w:rsidRDefault="00F94E57" w:rsidP="007F3450">
            <w:pPr>
              <w:tabs>
                <w:tab w:val="left" w:pos="10740"/>
              </w:tabs>
              <w:spacing w:after="60" w:line="240" w:lineRule="auto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936E8A">
              <w:rPr>
                <w:rFonts w:asciiTheme="minorHAnsi" w:hAnsiTheme="minorHAnsi"/>
                <w:sz w:val="18"/>
                <w:szCs w:val="18"/>
              </w:rPr>
              <w:t>What are the policies that envisage participatory mechanisms (consultation, collaboration, devolution) with the inclusion of ROs</w:t>
            </w:r>
            <w:r w:rsidR="001525C9">
              <w:rPr>
                <w:rFonts w:asciiTheme="minorHAnsi" w:hAnsiTheme="minorHAnsi"/>
                <w:sz w:val="18"/>
                <w:szCs w:val="18"/>
              </w:rPr>
              <w:t>?</w:t>
            </w:r>
            <w:r w:rsidRPr="00936E8A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AB159A">
              <w:rPr>
                <w:rFonts w:asciiTheme="minorHAnsi" w:hAnsiTheme="minorHAnsi"/>
                <w:sz w:val="18"/>
                <w:szCs w:val="18"/>
              </w:rPr>
              <w:t xml:space="preserve">What is the program </w:t>
            </w:r>
            <w:r w:rsidR="007F3450">
              <w:rPr>
                <w:rFonts w:asciiTheme="minorHAnsi" w:hAnsiTheme="minorHAnsi"/>
                <w:sz w:val="18"/>
                <w:szCs w:val="18"/>
              </w:rPr>
              <w:t>that</w:t>
            </w:r>
            <w:r w:rsidR="00AB159A">
              <w:rPr>
                <w:rFonts w:asciiTheme="minorHAnsi" w:hAnsiTheme="minorHAnsi"/>
                <w:sz w:val="18"/>
                <w:szCs w:val="18"/>
              </w:rPr>
              <w:t xml:space="preserve"> ROs pa</w:t>
            </w:r>
            <w:r w:rsidR="001525C9">
              <w:rPr>
                <w:rFonts w:asciiTheme="minorHAnsi" w:hAnsiTheme="minorHAnsi"/>
                <w:sz w:val="18"/>
                <w:szCs w:val="18"/>
              </w:rPr>
              <w:t>rticipate to (briefly describe)?</w:t>
            </w:r>
            <w:r w:rsidR="00AB159A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936E8A">
              <w:rPr>
                <w:rFonts w:asciiTheme="minorHAnsi" w:hAnsiTheme="minorHAnsi"/>
                <w:sz w:val="18"/>
                <w:szCs w:val="18"/>
              </w:rPr>
              <w:t xml:space="preserve">Keep in mind that </w:t>
            </w:r>
            <w:r w:rsidRPr="00AB159A">
              <w:rPr>
                <w:rFonts w:asciiTheme="minorHAnsi" w:hAnsiTheme="minorHAnsi"/>
                <w:b/>
                <w:bCs/>
                <w:sz w:val="18"/>
                <w:szCs w:val="18"/>
              </w:rPr>
              <w:t>Civil Society Organisations where ROs are represented are also relevant for this study</w:t>
            </w:r>
            <w:r w:rsidRPr="00936E8A">
              <w:rPr>
                <w:rFonts w:asciiTheme="minorHAnsi" w:hAnsiTheme="minorHAnsi"/>
                <w:sz w:val="18"/>
                <w:szCs w:val="18"/>
              </w:rPr>
              <w:t>.</w:t>
            </w:r>
            <w:r w:rsidR="00AB159A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</w:tr>
      <w:tr w:rsidR="00F94E57" w:rsidRPr="006B2336" w14:paraId="1C9C42F7" w14:textId="77777777" w:rsidTr="000953DF">
        <w:tc>
          <w:tcPr>
            <w:tcW w:w="2376" w:type="dxa"/>
            <w:gridSpan w:val="2"/>
          </w:tcPr>
          <w:p w14:paraId="054AB754" w14:textId="77777777" w:rsidR="00F94E57" w:rsidRDefault="00F94E57" w:rsidP="001525C9">
            <w:pPr>
              <w:tabs>
                <w:tab w:val="left" w:pos="142"/>
              </w:tabs>
              <w:spacing w:after="120" w:line="240" w:lineRule="auto"/>
              <w:rPr>
                <w:rFonts w:asciiTheme="minorHAnsi" w:hAnsiTheme="minorHAnsi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  <w:lang w:eastAsia="fr-FR"/>
              </w:rPr>
              <w:t>Local governance</w:t>
            </w:r>
          </w:p>
          <w:p w14:paraId="79E158E0" w14:textId="79DE9CF3" w:rsidR="004F58E5" w:rsidRPr="006B2336" w:rsidRDefault="004F58E5" w:rsidP="001525C9">
            <w:pPr>
              <w:tabs>
                <w:tab w:val="left" w:pos="142"/>
              </w:tabs>
              <w:spacing w:after="120" w:line="240" w:lineRule="auto"/>
              <w:rPr>
                <w:rFonts w:asciiTheme="minorHAnsi" w:hAnsiTheme="minorHAnsi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(</w:t>
            </w:r>
            <w:proofErr w:type="gramStart"/>
            <w:r>
              <w:rPr>
                <w:rFonts w:asciiTheme="minorHAnsi" w:hAnsiTheme="minorHAnsi" w:cs="Arial"/>
                <w:sz w:val="20"/>
                <w:szCs w:val="20"/>
              </w:rPr>
              <w:t>max</w:t>
            </w:r>
            <w:proofErr w:type="gramEnd"/>
            <w:r>
              <w:rPr>
                <w:rFonts w:asciiTheme="minorHAnsi" w:hAnsiTheme="minorHAnsi" w:cs="Arial"/>
                <w:sz w:val="20"/>
                <w:szCs w:val="20"/>
              </w:rPr>
              <w:t xml:space="preserve"> 200 words)</w:t>
            </w:r>
          </w:p>
        </w:tc>
        <w:tc>
          <w:tcPr>
            <w:tcW w:w="7230" w:type="dxa"/>
          </w:tcPr>
          <w:p w14:paraId="551B8A7A" w14:textId="77777777" w:rsidR="00F94E57" w:rsidRPr="00936E8A" w:rsidRDefault="00F94E57" w:rsidP="00D61549">
            <w:pPr>
              <w:spacing w:after="6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936E8A">
              <w:rPr>
                <w:rFonts w:asciiTheme="minorHAnsi" w:hAnsiTheme="minorHAnsi"/>
                <w:sz w:val="18"/>
                <w:szCs w:val="18"/>
              </w:rPr>
              <w:t xml:space="preserve">What is the institutional </w:t>
            </w:r>
            <w:r w:rsidR="00AB159A" w:rsidRPr="00936E8A">
              <w:rPr>
                <w:rFonts w:asciiTheme="minorHAnsi" w:hAnsiTheme="minorHAnsi"/>
                <w:sz w:val="18"/>
                <w:szCs w:val="18"/>
              </w:rPr>
              <w:t>structure</w:t>
            </w:r>
            <w:r w:rsidRPr="00936E8A">
              <w:rPr>
                <w:rFonts w:asciiTheme="minorHAnsi" w:hAnsiTheme="minorHAnsi"/>
                <w:sz w:val="18"/>
                <w:szCs w:val="18"/>
              </w:rPr>
              <w:t xml:space="preserve"> at local level</w:t>
            </w:r>
            <w:r w:rsidR="00AB159A">
              <w:rPr>
                <w:rFonts w:asciiTheme="minorHAnsi" w:hAnsiTheme="minorHAnsi"/>
                <w:sz w:val="18"/>
                <w:szCs w:val="18"/>
              </w:rPr>
              <w:t xml:space="preserve"> (particularly in the implementation of the SP program)</w:t>
            </w:r>
            <w:r w:rsidRPr="00936E8A">
              <w:rPr>
                <w:rFonts w:asciiTheme="minorHAnsi" w:hAnsiTheme="minorHAnsi"/>
                <w:sz w:val="18"/>
                <w:szCs w:val="18"/>
              </w:rPr>
              <w:t>? Who are the actors involved? How is the RO related to these actors?</w:t>
            </w:r>
          </w:p>
        </w:tc>
      </w:tr>
      <w:tr w:rsidR="00F94E57" w:rsidRPr="006B2336" w14:paraId="5F809528" w14:textId="77777777" w:rsidTr="000953DF">
        <w:tc>
          <w:tcPr>
            <w:tcW w:w="2376" w:type="dxa"/>
            <w:gridSpan w:val="2"/>
          </w:tcPr>
          <w:p w14:paraId="6C381F22" w14:textId="77777777" w:rsidR="004F58E5" w:rsidRDefault="00F94E57" w:rsidP="0054538E">
            <w:pPr>
              <w:tabs>
                <w:tab w:val="left" w:pos="142"/>
              </w:tabs>
              <w:spacing w:after="120" w:line="240" w:lineRule="auto"/>
              <w:rPr>
                <w:rFonts w:asciiTheme="minorHAnsi" w:hAnsiTheme="minorHAnsi" w:cs="Arial"/>
                <w:b/>
                <w:bCs/>
                <w:sz w:val="20"/>
                <w:szCs w:val="20"/>
                <w:lang w:eastAsia="fr-FR"/>
              </w:rPr>
            </w:pPr>
            <w:r w:rsidRPr="0054538E">
              <w:rPr>
                <w:rFonts w:asciiTheme="minorHAnsi" w:hAnsiTheme="minorHAnsi" w:cs="Arial"/>
                <w:b/>
                <w:bCs/>
                <w:sz w:val="20"/>
                <w:szCs w:val="20"/>
                <w:lang w:eastAsia="fr-FR"/>
              </w:rPr>
              <w:t>Relevance of agriculture</w:t>
            </w:r>
          </w:p>
          <w:p w14:paraId="31C1ACA3" w14:textId="240518B4" w:rsidR="00F94E57" w:rsidRDefault="004F58E5" w:rsidP="0054538E">
            <w:pPr>
              <w:tabs>
                <w:tab w:val="left" w:pos="142"/>
              </w:tabs>
              <w:spacing w:after="120" w:line="240" w:lineRule="auto"/>
              <w:rPr>
                <w:rFonts w:asciiTheme="minorHAnsi" w:hAnsiTheme="minorHAnsi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(</w:t>
            </w:r>
            <w:proofErr w:type="gramStart"/>
            <w:r>
              <w:rPr>
                <w:rFonts w:asciiTheme="minorHAnsi" w:hAnsiTheme="minorHAnsi" w:cs="Arial"/>
                <w:sz w:val="20"/>
                <w:szCs w:val="20"/>
              </w:rPr>
              <w:t>max</w:t>
            </w:r>
            <w:proofErr w:type="gramEnd"/>
            <w:r>
              <w:rPr>
                <w:rFonts w:asciiTheme="minorHAnsi" w:hAnsiTheme="minorHAnsi" w:cs="Arial"/>
                <w:sz w:val="20"/>
                <w:szCs w:val="20"/>
              </w:rPr>
              <w:t xml:space="preserve"> 50 words)</w:t>
            </w:r>
            <w:r w:rsidR="00F94E57" w:rsidRPr="0054538E">
              <w:rPr>
                <w:rFonts w:asciiTheme="minorHAnsi" w:hAnsiTheme="minorHAnsi" w:cs="Arial"/>
                <w:b/>
                <w:bCs/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7230" w:type="dxa"/>
          </w:tcPr>
          <w:p w14:paraId="6E08B7D0" w14:textId="77777777" w:rsidR="00F94E57" w:rsidRPr="00936E8A" w:rsidRDefault="00F94E57" w:rsidP="00AB159A">
            <w:pPr>
              <w:spacing w:after="6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936E8A">
              <w:rPr>
                <w:rFonts w:asciiTheme="minorHAnsi" w:hAnsiTheme="minorHAnsi"/>
                <w:sz w:val="18"/>
                <w:szCs w:val="18"/>
              </w:rPr>
              <w:t xml:space="preserve">What is the </w:t>
            </w:r>
            <w:r w:rsidR="00AB159A">
              <w:rPr>
                <w:rFonts w:asciiTheme="minorHAnsi" w:hAnsiTheme="minorHAnsi"/>
                <w:sz w:val="18"/>
                <w:szCs w:val="18"/>
              </w:rPr>
              <w:t>link of the SP program with one or more productive sectors (agriculture, livestock, fishery, forestry)?</w:t>
            </w:r>
          </w:p>
        </w:tc>
      </w:tr>
      <w:tr w:rsidR="00F94E57" w:rsidRPr="006B2336" w14:paraId="41909A8E" w14:textId="77777777" w:rsidTr="000953DF">
        <w:tc>
          <w:tcPr>
            <w:tcW w:w="2376" w:type="dxa"/>
            <w:gridSpan w:val="2"/>
          </w:tcPr>
          <w:p w14:paraId="72917220" w14:textId="77777777" w:rsidR="00F94E57" w:rsidRDefault="00F94E57" w:rsidP="001525C9">
            <w:pPr>
              <w:tabs>
                <w:tab w:val="left" w:pos="10740"/>
              </w:tabs>
              <w:spacing w:after="120" w:line="240" w:lineRule="auto"/>
              <w:rPr>
                <w:rFonts w:asciiTheme="minorHAnsi" w:hAnsiTheme="minorHAnsi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  <w:lang w:eastAsia="fr-FR"/>
              </w:rPr>
              <w:t>Modes of participation</w:t>
            </w:r>
          </w:p>
          <w:p w14:paraId="62E6FD44" w14:textId="5E362F76" w:rsidR="004F58E5" w:rsidRPr="006B2336" w:rsidRDefault="008F1511" w:rsidP="001525C9">
            <w:pPr>
              <w:tabs>
                <w:tab w:val="left" w:pos="10740"/>
              </w:tabs>
              <w:spacing w:after="120" w:line="240" w:lineRule="auto"/>
              <w:rPr>
                <w:rFonts w:asciiTheme="minorHAnsi" w:hAnsiTheme="minorHAnsi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(</w:t>
            </w:r>
            <w:proofErr w:type="gramStart"/>
            <w:r>
              <w:rPr>
                <w:rFonts w:asciiTheme="minorHAnsi" w:hAnsiTheme="minorHAnsi" w:cs="Arial"/>
                <w:sz w:val="20"/>
                <w:szCs w:val="20"/>
              </w:rPr>
              <w:t>max</w:t>
            </w:r>
            <w:proofErr w:type="gramEnd"/>
            <w:r>
              <w:rPr>
                <w:rFonts w:asciiTheme="minorHAnsi" w:hAnsiTheme="minorHAnsi" w:cs="Arial"/>
                <w:sz w:val="20"/>
                <w:szCs w:val="20"/>
              </w:rPr>
              <w:t xml:space="preserve"> 5</w:t>
            </w:r>
            <w:r w:rsidR="004F58E5">
              <w:rPr>
                <w:rFonts w:asciiTheme="minorHAnsi" w:hAnsiTheme="minorHAnsi" w:cs="Arial"/>
                <w:sz w:val="20"/>
                <w:szCs w:val="20"/>
              </w:rPr>
              <w:t>00 words)</w:t>
            </w:r>
          </w:p>
        </w:tc>
        <w:tc>
          <w:tcPr>
            <w:tcW w:w="7230" w:type="dxa"/>
          </w:tcPr>
          <w:p w14:paraId="528EFC75" w14:textId="5FC7981C" w:rsidR="00F94E57" w:rsidRPr="00936E8A" w:rsidRDefault="00F94E57" w:rsidP="003031DF">
            <w:pPr>
              <w:spacing w:after="6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936E8A">
              <w:rPr>
                <w:rFonts w:asciiTheme="minorHAnsi" w:hAnsiTheme="minorHAnsi"/>
                <w:sz w:val="18"/>
                <w:szCs w:val="18"/>
              </w:rPr>
              <w:t>What is the role of the RO i</w:t>
            </w:r>
            <w:r w:rsidR="008F1511">
              <w:rPr>
                <w:rFonts w:asciiTheme="minorHAnsi" w:hAnsiTheme="minorHAnsi"/>
                <w:sz w:val="18"/>
                <w:szCs w:val="18"/>
              </w:rPr>
              <w:t>n the participatory mechanism? You can use</w:t>
            </w:r>
            <w:r w:rsidRPr="00936E8A">
              <w:rPr>
                <w:rFonts w:asciiTheme="minorHAnsi" w:hAnsiTheme="minorHAnsi"/>
                <w:sz w:val="18"/>
                <w:szCs w:val="18"/>
              </w:rPr>
              <w:t xml:space="preserve"> the following</w:t>
            </w:r>
            <w:r w:rsidR="008F1511">
              <w:rPr>
                <w:rFonts w:asciiTheme="minorHAnsi" w:hAnsiTheme="minorHAnsi"/>
                <w:sz w:val="18"/>
                <w:szCs w:val="18"/>
              </w:rPr>
              <w:t xml:space="preserve"> as a reference or suggest a mode of participation</w:t>
            </w:r>
            <w:bookmarkStart w:id="0" w:name="_GoBack"/>
            <w:bookmarkEnd w:id="0"/>
          </w:p>
          <w:p w14:paraId="5277FDC7" w14:textId="77777777" w:rsidR="00F94E57" w:rsidRPr="00936E8A" w:rsidRDefault="00F94E57" w:rsidP="009E3D45">
            <w:pPr>
              <w:pStyle w:val="ListParagraph"/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Theme="minorHAnsi" w:hAnsiTheme="minorHAnsi"/>
                <w:color w:val="FF0000"/>
                <w:sz w:val="18"/>
                <w:szCs w:val="18"/>
              </w:rPr>
            </w:pPr>
            <w:r w:rsidRPr="00936E8A">
              <w:rPr>
                <w:rFonts w:asciiTheme="minorHAnsi" w:hAnsiTheme="minorHAnsi"/>
                <w:sz w:val="18"/>
                <w:szCs w:val="18"/>
              </w:rPr>
              <w:t xml:space="preserve">Consultation </w:t>
            </w:r>
            <w:r>
              <w:rPr>
                <w:rFonts w:asciiTheme="minorHAnsi" w:hAnsiTheme="minorHAnsi"/>
                <w:sz w:val="18"/>
                <w:szCs w:val="18"/>
              </w:rPr>
              <w:t>with</w:t>
            </w:r>
            <w:r w:rsidRPr="00936E8A">
              <w:rPr>
                <w:rFonts w:asciiTheme="minorHAnsi" w:hAnsiTheme="minorHAnsi"/>
                <w:sz w:val="18"/>
                <w:szCs w:val="18"/>
              </w:rPr>
              <w:t xml:space="preserve"> ROs for designing SP policies and programs, normally by taking part to social councils/commissions/committees representing civil society and established by national SP policies and laws. </w:t>
            </w:r>
          </w:p>
          <w:p w14:paraId="604F9CFF" w14:textId="77777777" w:rsidR="00F94E57" w:rsidRPr="00936E8A" w:rsidRDefault="00F94E57" w:rsidP="009E3D45">
            <w:pPr>
              <w:pStyle w:val="ListParagraph"/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Theme="minorHAnsi" w:hAnsiTheme="minorHAnsi"/>
                <w:color w:val="FF0000"/>
                <w:sz w:val="18"/>
                <w:szCs w:val="18"/>
              </w:rPr>
            </w:pPr>
            <w:r w:rsidRPr="00936E8A">
              <w:rPr>
                <w:rFonts w:asciiTheme="minorHAnsi" w:hAnsiTheme="minorHAnsi"/>
                <w:sz w:val="18"/>
                <w:szCs w:val="18"/>
              </w:rPr>
              <w:t xml:space="preserve">Collaboration of ROs with government (particularly local governments) in implementing SP programs. This refers to different tasks in SP programs: information, targeting, registration, distribution of benefits, monitoring of </w:t>
            </w:r>
            <w:proofErr w:type="gramStart"/>
            <w:r w:rsidRPr="00936E8A">
              <w:rPr>
                <w:rFonts w:asciiTheme="minorHAnsi" w:hAnsiTheme="minorHAnsi"/>
                <w:sz w:val="18"/>
                <w:szCs w:val="18"/>
              </w:rPr>
              <w:t>accountable</w:t>
            </w:r>
            <w:proofErr w:type="gramEnd"/>
            <w:r w:rsidRPr="00936E8A">
              <w:rPr>
                <w:rFonts w:asciiTheme="minorHAnsi" w:hAnsiTheme="minorHAnsi"/>
                <w:sz w:val="18"/>
                <w:szCs w:val="18"/>
              </w:rPr>
              <w:t xml:space="preserve"> institutions, and compliance with </w:t>
            </w:r>
            <w:proofErr w:type="spellStart"/>
            <w:r w:rsidRPr="00936E8A">
              <w:rPr>
                <w:rFonts w:asciiTheme="minorHAnsi" w:hAnsiTheme="minorHAnsi"/>
                <w:sz w:val="18"/>
                <w:szCs w:val="18"/>
              </w:rPr>
              <w:t>conditionalities</w:t>
            </w:r>
            <w:proofErr w:type="spellEnd"/>
            <w:r w:rsidRPr="00936E8A">
              <w:rPr>
                <w:rFonts w:asciiTheme="minorHAnsi" w:hAnsiTheme="minorHAnsi"/>
                <w:sz w:val="18"/>
                <w:szCs w:val="18"/>
              </w:rPr>
              <w:t xml:space="preserve"> (or others that you deem relevant).</w:t>
            </w:r>
          </w:p>
          <w:p w14:paraId="6946DD71" w14:textId="77777777" w:rsidR="00F94E57" w:rsidRPr="00936E8A" w:rsidRDefault="00F94E57" w:rsidP="009E3D45">
            <w:pPr>
              <w:pStyle w:val="ListParagraph"/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Theme="minorHAnsi" w:hAnsiTheme="minorHAnsi"/>
                <w:color w:val="FF0000"/>
                <w:sz w:val="18"/>
                <w:szCs w:val="18"/>
              </w:rPr>
            </w:pPr>
            <w:r w:rsidRPr="00936E8A">
              <w:rPr>
                <w:rFonts w:asciiTheme="minorHAnsi" w:hAnsiTheme="minorHAnsi"/>
                <w:sz w:val="18"/>
                <w:szCs w:val="18"/>
              </w:rPr>
              <w:t xml:space="preserve">Devolution of decision-making power from governments to ROs for the management of SP benefits. </w:t>
            </w:r>
          </w:p>
          <w:p w14:paraId="5EAA2D16" w14:textId="77777777" w:rsidR="00F94E57" w:rsidRPr="00936E8A" w:rsidRDefault="00F94E57" w:rsidP="00804D63">
            <w:pPr>
              <w:spacing w:after="60"/>
              <w:jc w:val="both"/>
              <w:rPr>
                <w:rFonts w:asciiTheme="minorHAnsi" w:hAnsiTheme="minorHAnsi"/>
                <w:color w:val="FF0000"/>
                <w:sz w:val="18"/>
                <w:szCs w:val="18"/>
              </w:rPr>
            </w:pPr>
            <w:r w:rsidRPr="00936E8A">
              <w:rPr>
                <w:rFonts w:asciiTheme="minorHAnsi" w:hAnsiTheme="minorHAnsi"/>
                <w:sz w:val="18"/>
                <w:szCs w:val="18"/>
              </w:rPr>
              <w:t>Describe in details the procedures of participa</w:t>
            </w:r>
            <w:r w:rsidR="006D29A7">
              <w:rPr>
                <w:rFonts w:asciiTheme="minorHAnsi" w:hAnsiTheme="minorHAnsi"/>
                <w:sz w:val="18"/>
                <w:szCs w:val="18"/>
              </w:rPr>
              <w:t>tion:</w:t>
            </w:r>
            <w:r w:rsidRPr="00936E8A">
              <w:rPr>
                <w:rFonts w:asciiTheme="minorHAnsi" w:hAnsiTheme="minorHAnsi"/>
                <w:sz w:val="18"/>
                <w:szCs w:val="18"/>
              </w:rPr>
              <w:t xml:space="preserve"> representativeness, development of decision-making processes, regularity of meetings, processes of implementation, specific tasks of parties involved, role of prominent actors, etc.</w:t>
            </w:r>
          </w:p>
        </w:tc>
      </w:tr>
      <w:tr w:rsidR="00F94E57" w:rsidRPr="006B2336" w14:paraId="2E3F61BB" w14:textId="77777777" w:rsidTr="000953DF">
        <w:tc>
          <w:tcPr>
            <w:tcW w:w="2376" w:type="dxa"/>
            <w:gridSpan w:val="2"/>
          </w:tcPr>
          <w:p w14:paraId="06D84C4C" w14:textId="77777777" w:rsidR="00F94E57" w:rsidRDefault="00F94E57" w:rsidP="001525C9">
            <w:pPr>
              <w:tabs>
                <w:tab w:val="left" w:pos="10740"/>
              </w:tabs>
              <w:spacing w:after="120" w:line="240" w:lineRule="auto"/>
              <w:rPr>
                <w:rFonts w:asciiTheme="minorHAnsi" w:hAnsiTheme="minorHAnsi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  <w:lang w:eastAsia="fr-FR"/>
              </w:rPr>
              <w:t>Impact</w:t>
            </w:r>
          </w:p>
          <w:p w14:paraId="63861333" w14:textId="3E19D236" w:rsidR="004F58E5" w:rsidRPr="006B2336" w:rsidRDefault="004F58E5" w:rsidP="004F58E5">
            <w:pPr>
              <w:tabs>
                <w:tab w:val="left" w:pos="10740"/>
              </w:tabs>
              <w:spacing w:after="120" w:line="240" w:lineRule="auto"/>
              <w:rPr>
                <w:rFonts w:asciiTheme="minorHAnsi" w:hAnsiTheme="minorHAnsi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(</w:t>
            </w:r>
            <w:proofErr w:type="gramStart"/>
            <w:r>
              <w:rPr>
                <w:rFonts w:asciiTheme="minorHAnsi" w:hAnsiTheme="minorHAnsi" w:cs="Arial"/>
                <w:sz w:val="20"/>
                <w:szCs w:val="20"/>
              </w:rPr>
              <w:t>max</w:t>
            </w:r>
            <w:proofErr w:type="gramEnd"/>
            <w:r>
              <w:rPr>
                <w:rFonts w:asciiTheme="minorHAnsi" w:hAnsiTheme="minorHAnsi" w:cs="Arial"/>
                <w:sz w:val="20"/>
                <w:szCs w:val="20"/>
              </w:rPr>
              <w:t xml:space="preserve"> 300 words)</w:t>
            </w:r>
          </w:p>
        </w:tc>
        <w:tc>
          <w:tcPr>
            <w:tcW w:w="7230" w:type="dxa"/>
          </w:tcPr>
          <w:p w14:paraId="299B6EA9" w14:textId="480E3A71" w:rsidR="00F94E57" w:rsidRPr="00936E8A" w:rsidRDefault="00F94E57" w:rsidP="006D29A7">
            <w:pPr>
              <w:tabs>
                <w:tab w:val="left" w:pos="10740"/>
              </w:tabs>
              <w:spacing w:after="100" w:line="240" w:lineRule="auto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936E8A">
              <w:rPr>
                <w:rFonts w:asciiTheme="minorHAnsi" w:hAnsiTheme="minorHAnsi" w:cs="Arial"/>
                <w:bCs/>
                <w:sz w:val="18"/>
                <w:szCs w:val="18"/>
              </w:rPr>
              <w:t xml:space="preserve">What has been the impact (positive or negative) of this practice on the beneficiaries? The impact is not related to risks, vulnerability and livelihoods, but rather to what has changed/improved </w:t>
            </w:r>
            <w:r w:rsidR="006D29A7">
              <w:rPr>
                <w:rFonts w:asciiTheme="minorHAnsi" w:hAnsiTheme="minorHAnsi" w:cs="Arial"/>
                <w:bCs/>
                <w:sz w:val="18"/>
                <w:szCs w:val="18"/>
              </w:rPr>
              <w:t xml:space="preserve">through the </w:t>
            </w:r>
            <w:r w:rsidR="006D29A7" w:rsidRPr="00936E8A">
              <w:rPr>
                <w:rFonts w:asciiTheme="minorHAnsi" w:hAnsiTheme="minorHAnsi" w:cs="Arial"/>
                <w:bCs/>
                <w:sz w:val="18"/>
                <w:szCs w:val="18"/>
              </w:rPr>
              <w:t xml:space="preserve">participation of ROs </w:t>
            </w:r>
            <w:r w:rsidRPr="00936E8A">
              <w:rPr>
                <w:rFonts w:asciiTheme="minorHAnsi" w:hAnsiTheme="minorHAnsi" w:cs="Arial"/>
                <w:bCs/>
                <w:sz w:val="18"/>
                <w:szCs w:val="18"/>
              </w:rPr>
              <w:t xml:space="preserve">in the </w:t>
            </w:r>
            <w:r w:rsidR="001525C9">
              <w:rPr>
                <w:rFonts w:asciiTheme="minorHAnsi" w:hAnsiTheme="minorHAnsi" w:cs="Arial"/>
                <w:bCs/>
                <w:sz w:val="18"/>
                <w:szCs w:val="18"/>
              </w:rPr>
              <w:t>performance of</w:t>
            </w:r>
            <w:r w:rsidRPr="00936E8A">
              <w:rPr>
                <w:rFonts w:asciiTheme="minorHAnsi" w:hAnsiTheme="minorHAnsi" w:cs="Arial"/>
                <w:bCs/>
                <w:sz w:val="18"/>
                <w:szCs w:val="18"/>
              </w:rPr>
              <w:t xml:space="preserve"> delivery of </w:t>
            </w:r>
            <w:r w:rsidR="001525C9">
              <w:rPr>
                <w:rFonts w:asciiTheme="minorHAnsi" w:hAnsiTheme="minorHAnsi" w:cs="Arial"/>
                <w:bCs/>
                <w:sz w:val="18"/>
                <w:szCs w:val="18"/>
              </w:rPr>
              <w:t xml:space="preserve">the </w:t>
            </w:r>
            <w:r w:rsidRPr="00936E8A">
              <w:rPr>
                <w:rFonts w:asciiTheme="minorHAnsi" w:hAnsiTheme="minorHAnsi" w:cs="Arial"/>
                <w:bCs/>
                <w:sz w:val="18"/>
                <w:szCs w:val="18"/>
              </w:rPr>
              <w:t>SP</w:t>
            </w:r>
            <w:r w:rsidR="001525C9">
              <w:rPr>
                <w:rFonts w:asciiTheme="minorHAnsi" w:hAnsiTheme="minorHAnsi" w:cs="Arial"/>
                <w:bCs/>
                <w:sz w:val="18"/>
                <w:szCs w:val="18"/>
              </w:rPr>
              <w:t xml:space="preserve"> programme</w:t>
            </w:r>
            <w:r w:rsidRPr="00936E8A">
              <w:rPr>
                <w:rFonts w:asciiTheme="minorHAnsi" w:hAnsiTheme="minorHAnsi" w:cs="Arial"/>
                <w:bCs/>
                <w:sz w:val="18"/>
                <w:szCs w:val="18"/>
              </w:rPr>
              <w:t>. Refer to one or more of the following:</w:t>
            </w:r>
          </w:p>
          <w:p w14:paraId="4AF108C9" w14:textId="77777777" w:rsidR="00F94E57" w:rsidRPr="00936E8A" w:rsidRDefault="006D29A7" w:rsidP="009E3D45">
            <w:pPr>
              <w:pStyle w:val="ListParagraph"/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Policymakers</w:t>
            </w:r>
            <w:r w:rsidR="00F94E57" w:rsidRPr="00936E8A">
              <w:rPr>
                <w:rFonts w:asciiTheme="minorHAnsi" w:hAnsiTheme="minorHAnsi"/>
                <w:sz w:val="18"/>
                <w:szCs w:val="18"/>
              </w:rPr>
              <w:t xml:space="preserve"> are better informed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and take into account </w:t>
            </w:r>
            <w:r w:rsidR="00F94E57" w:rsidRPr="00936E8A">
              <w:rPr>
                <w:rFonts w:asciiTheme="minorHAnsi" w:hAnsiTheme="minorHAnsi"/>
                <w:sz w:val="18"/>
                <w:szCs w:val="18"/>
              </w:rPr>
              <w:t>ROs’ members’ risks and needs</w:t>
            </w:r>
          </w:p>
          <w:p w14:paraId="1BEAD420" w14:textId="77777777" w:rsidR="00F94E57" w:rsidRPr="00936E8A" w:rsidRDefault="00F94E57" w:rsidP="009E3D45">
            <w:pPr>
              <w:pStyle w:val="ListParagraph"/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936E8A">
              <w:rPr>
                <w:rFonts w:asciiTheme="minorHAnsi" w:hAnsiTheme="minorHAnsi"/>
                <w:sz w:val="18"/>
                <w:szCs w:val="18"/>
              </w:rPr>
              <w:t>ROs’ members are more informed and have easier access to national SP programs</w:t>
            </w:r>
          </w:p>
          <w:p w14:paraId="1AD87F95" w14:textId="77777777" w:rsidR="00F94E57" w:rsidRPr="00936E8A" w:rsidRDefault="006D29A7" w:rsidP="009E3D45">
            <w:pPr>
              <w:pStyle w:val="ListParagraph"/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The delivery of certain tasks within the SP programs is more performing (targeting of beneficiaries, registration, distribution of benefits, monitoring of accountable institutions and beneficiaries of conditional transfers, transparency, etc.) </w:t>
            </w:r>
          </w:p>
          <w:p w14:paraId="7EA33431" w14:textId="77777777" w:rsidR="00F94E57" w:rsidRDefault="00F94E57" w:rsidP="009E3D45">
            <w:pPr>
              <w:pStyle w:val="ListParagraph"/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936E8A">
              <w:rPr>
                <w:rFonts w:asciiTheme="minorHAnsi" w:hAnsiTheme="minorHAnsi"/>
                <w:sz w:val="18"/>
                <w:szCs w:val="18"/>
              </w:rPr>
              <w:t xml:space="preserve">Autonomous decisions by ROs are taken in favour of the most vulnerable </w:t>
            </w:r>
            <w:r w:rsidR="006D29A7">
              <w:rPr>
                <w:rFonts w:asciiTheme="minorHAnsi" w:hAnsiTheme="minorHAnsi"/>
                <w:sz w:val="18"/>
                <w:szCs w:val="18"/>
              </w:rPr>
              <w:t>who enjoy tangible improvements in their livelihoods.</w:t>
            </w:r>
          </w:p>
          <w:p w14:paraId="64A6887A" w14:textId="63CEA894" w:rsidR="00FE2F79" w:rsidRPr="00936E8A" w:rsidRDefault="00FE2F79" w:rsidP="009E3D45">
            <w:pPr>
              <w:pStyle w:val="ListParagraph"/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Other that you might consider relevant</w:t>
            </w:r>
          </w:p>
          <w:p w14:paraId="56163D6D" w14:textId="1836D227" w:rsidR="00F94E57" w:rsidRPr="00936E8A" w:rsidRDefault="00F94E57" w:rsidP="001525C9">
            <w:pPr>
              <w:tabs>
                <w:tab w:val="left" w:pos="10740"/>
              </w:tabs>
              <w:spacing w:after="100" w:line="240" w:lineRule="auto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936E8A">
              <w:rPr>
                <w:rFonts w:asciiTheme="minorHAnsi" w:hAnsiTheme="minorHAnsi" w:cs="Arial"/>
                <w:bCs/>
                <w:sz w:val="18"/>
                <w:szCs w:val="18"/>
              </w:rPr>
              <w:t xml:space="preserve">Explain how the impact may differ between men and women. </w:t>
            </w:r>
          </w:p>
        </w:tc>
      </w:tr>
      <w:tr w:rsidR="00F94E57" w:rsidRPr="006B2336" w14:paraId="77C84EED" w14:textId="77777777" w:rsidTr="006D29A7">
        <w:trPr>
          <w:trHeight w:val="788"/>
        </w:trPr>
        <w:tc>
          <w:tcPr>
            <w:tcW w:w="2376" w:type="dxa"/>
            <w:gridSpan w:val="2"/>
          </w:tcPr>
          <w:p w14:paraId="7FA22559" w14:textId="38EBD2A5" w:rsidR="00F94E57" w:rsidRDefault="00F94E57" w:rsidP="006D29A7">
            <w:pPr>
              <w:tabs>
                <w:tab w:val="left" w:pos="142"/>
              </w:tabs>
              <w:spacing w:after="120" w:line="240" w:lineRule="auto"/>
              <w:rPr>
                <w:rFonts w:asciiTheme="minorHAnsi" w:hAnsiTheme="minorHAnsi" w:cs="Arial"/>
                <w:b/>
                <w:bCs/>
                <w:sz w:val="20"/>
                <w:szCs w:val="20"/>
                <w:lang w:eastAsia="fr-FR"/>
              </w:rPr>
            </w:pPr>
            <w:r w:rsidRPr="006221F9">
              <w:rPr>
                <w:rFonts w:asciiTheme="minorHAnsi" w:hAnsiTheme="minorHAnsi" w:cs="Arial"/>
                <w:b/>
                <w:bCs/>
                <w:sz w:val="20"/>
                <w:szCs w:val="20"/>
                <w:lang w:eastAsia="fr-FR"/>
              </w:rPr>
              <w:t>History of the practice</w:t>
            </w:r>
          </w:p>
          <w:p w14:paraId="50950252" w14:textId="434D40F1" w:rsidR="004F58E5" w:rsidRPr="00D61549" w:rsidRDefault="004F58E5" w:rsidP="006D29A7">
            <w:pPr>
              <w:tabs>
                <w:tab w:val="left" w:pos="142"/>
              </w:tabs>
              <w:spacing w:after="120" w:line="240" w:lineRule="auto"/>
              <w:rPr>
                <w:rFonts w:asciiTheme="minorHAnsi" w:hAnsiTheme="minorHAnsi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(</w:t>
            </w:r>
            <w:proofErr w:type="gramStart"/>
            <w:r>
              <w:rPr>
                <w:rFonts w:asciiTheme="minorHAnsi" w:hAnsiTheme="minorHAnsi" w:cs="Arial"/>
                <w:sz w:val="20"/>
                <w:szCs w:val="20"/>
              </w:rPr>
              <w:t>max</w:t>
            </w:r>
            <w:proofErr w:type="gramEnd"/>
            <w:r>
              <w:rPr>
                <w:rFonts w:asciiTheme="minorHAnsi" w:hAnsiTheme="minorHAnsi" w:cs="Arial"/>
                <w:sz w:val="20"/>
                <w:szCs w:val="20"/>
              </w:rPr>
              <w:t xml:space="preserve"> 300 words)</w:t>
            </w:r>
          </w:p>
        </w:tc>
        <w:tc>
          <w:tcPr>
            <w:tcW w:w="7230" w:type="dxa"/>
          </w:tcPr>
          <w:p w14:paraId="7F86F740" w14:textId="62D78AC8" w:rsidR="00F94E57" w:rsidRPr="00936E8A" w:rsidRDefault="00F94E57" w:rsidP="00285CE5">
            <w:pPr>
              <w:tabs>
                <w:tab w:val="left" w:pos="10740"/>
              </w:tabs>
              <w:spacing w:after="60" w:line="240" w:lineRule="auto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936E8A">
              <w:rPr>
                <w:rFonts w:asciiTheme="minorHAnsi" w:hAnsiTheme="minorHAnsi"/>
                <w:sz w:val="18"/>
                <w:szCs w:val="18"/>
              </w:rPr>
              <w:t>Describe the inception phase of the participatory mechanism</w:t>
            </w:r>
            <w:r w:rsidR="00285CE5">
              <w:rPr>
                <w:rFonts w:asciiTheme="minorHAnsi" w:hAnsiTheme="minorHAnsi"/>
                <w:sz w:val="18"/>
                <w:szCs w:val="18"/>
              </w:rPr>
              <w:t>, including the actors involved and pointing out who made decisions</w:t>
            </w:r>
            <w:r w:rsidRPr="00936E8A">
              <w:rPr>
                <w:rFonts w:asciiTheme="minorHAnsi" w:hAnsiTheme="minorHAnsi"/>
                <w:sz w:val="18"/>
                <w:szCs w:val="18"/>
              </w:rPr>
              <w:t>. Describe significant positive and negative events that occurred during the period of implementation. Describe if and how the practice has changed since its beginning</w:t>
            </w:r>
            <w:r w:rsidR="003D0100">
              <w:rPr>
                <w:rFonts w:asciiTheme="minorHAnsi" w:hAnsiTheme="minorHAnsi"/>
                <w:sz w:val="18"/>
                <w:szCs w:val="18"/>
              </w:rPr>
              <w:t>, and who or what organisation</w:t>
            </w:r>
            <w:r w:rsidR="00285CE5">
              <w:rPr>
                <w:rFonts w:asciiTheme="minorHAnsi" w:hAnsiTheme="minorHAnsi"/>
                <w:sz w:val="18"/>
                <w:szCs w:val="18"/>
              </w:rPr>
              <w:t xml:space="preserve"> was responsible to make this change happen</w:t>
            </w:r>
            <w:r w:rsidRPr="00936E8A"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</w:tr>
      <w:tr w:rsidR="00F94E57" w:rsidRPr="006B2336" w14:paraId="781D9E34" w14:textId="77777777" w:rsidTr="000953DF">
        <w:tc>
          <w:tcPr>
            <w:tcW w:w="2376" w:type="dxa"/>
            <w:gridSpan w:val="2"/>
          </w:tcPr>
          <w:p w14:paraId="05C12842" w14:textId="77777777" w:rsidR="00F94E57" w:rsidRDefault="00F94E57" w:rsidP="001525C9">
            <w:pPr>
              <w:tabs>
                <w:tab w:val="left" w:pos="10740"/>
              </w:tabs>
              <w:spacing w:after="120" w:line="24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Success Factors</w:t>
            </w:r>
          </w:p>
          <w:p w14:paraId="5A88E3E4" w14:textId="236E2799" w:rsidR="004F58E5" w:rsidRPr="006B2336" w:rsidRDefault="004F58E5" w:rsidP="001525C9">
            <w:pPr>
              <w:tabs>
                <w:tab w:val="left" w:pos="10740"/>
              </w:tabs>
              <w:spacing w:after="120" w:line="240" w:lineRule="auto"/>
              <w:rPr>
                <w:rFonts w:asciiTheme="minorHAnsi" w:hAnsiTheme="minorHAnsi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(</w:t>
            </w:r>
            <w:proofErr w:type="gramStart"/>
            <w:r>
              <w:rPr>
                <w:rFonts w:asciiTheme="minorHAnsi" w:hAnsiTheme="minorHAnsi" w:cs="Arial"/>
                <w:sz w:val="20"/>
                <w:szCs w:val="20"/>
              </w:rPr>
              <w:t>max</w:t>
            </w:r>
            <w:proofErr w:type="gramEnd"/>
            <w:r>
              <w:rPr>
                <w:rFonts w:asciiTheme="minorHAnsi" w:hAnsiTheme="minorHAnsi" w:cs="Arial"/>
                <w:sz w:val="20"/>
                <w:szCs w:val="20"/>
              </w:rPr>
              <w:t xml:space="preserve"> 200 words)</w:t>
            </w:r>
          </w:p>
        </w:tc>
        <w:tc>
          <w:tcPr>
            <w:tcW w:w="7230" w:type="dxa"/>
          </w:tcPr>
          <w:p w14:paraId="509B7D2A" w14:textId="615A88A8" w:rsidR="00F94E57" w:rsidRPr="00936E8A" w:rsidRDefault="00F94E57" w:rsidP="00D30A53">
            <w:pPr>
              <w:tabs>
                <w:tab w:val="left" w:pos="10740"/>
              </w:tabs>
              <w:spacing w:after="100" w:line="240" w:lineRule="auto"/>
              <w:jc w:val="both"/>
              <w:rPr>
                <w:rFonts w:asciiTheme="minorHAnsi" w:hAnsiTheme="minorHAnsi" w:cs="Arial"/>
                <w:bCs/>
                <w:sz w:val="18"/>
                <w:szCs w:val="18"/>
                <w:lang w:eastAsia="fr-FR"/>
              </w:rPr>
            </w:pPr>
            <w:r w:rsidRPr="00936E8A">
              <w:rPr>
                <w:rFonts w:asciiTheme="minorHAnsi" w:hAnsiTheme="minorHAnsi" w:cs="Arial"/>
                <w:bCs/>
                <w:sz w:val="18"/>
                <w:szCs w:val="18"/>
              </w:rPr>
              <w:t>In what way has the pract</w:t>
            </w:r>
            <w:r w:rsidR="00FE2F79">
              <w:rPr>
                <w:rFonts w:asciiTheme="minorHAnsi" w:hAnsiTheme="minorHAnsi" w:cs="Arial"/>
                <w:bCs/>
                <w:sz w:val="18"/>
                <w:szCs w:val="18"/>
              </w:rPr>
              <w:t xml:space="preserve">ice contributed to an </w:t>
            </w:r>
            <w:r w:rsidR="006D29A7">
              <w:rPr>
                <w:rFonts w:asciiTheme="minorHAnsi" w:hAnsiTheme="minorHAnsi" w:cs="Arial"/>
                <w:bCs/>
                <w:sz w:val="18"/>
                <w:szCs w:val="18"/>
              </w:rPr>
              <w:t>improvement</w:t>
            </w:r>
            <w:r w:rsidRPr="00936E8A">
              <w:rPr>
                <w:rFonts w:asciiTheme="minorHAnsi" w:hAnsiTheme="minorHAnsi" w:cs="Arial"/>
                <w:bCs/>
                <w:sz w:val="18"/>
                <w:szCs w:val="18"/>
              </w:rPr>
              <w:t xml:space="preserve"> in </w:t>
            </w:r>
            <w:r w:rsidR="006D29A7">
              <w:rPr>
                <w:rFonts w:asciiTheme="minorHAnsi" w:hAnsiTheme="minorHAnsi" w:cs="Arial"/>
                <w:bCs/>
                <w:sz w:val="18"/>
                <w:szCs w:val="18"/>
              </w:rPr>
              <w:t xml:space="preserve">the </w:t>
            </w:r>
            <w:r w:rsidRPr="00936E8A">
              <w:rPr>
                <w:rFonts w:asciiTheme="minorHAnsi" w:hAnsiTheme="minorHAnsi" w:cs="Arial"/>
                <w:bCs/>
                <w:sz w:val="18"/>
                <w:szCs w:val="18"/>
              </w:rPr>
              <w:t xml:space="preserve">delivery of SP? </w:t>
            </w:r>
            <w:r w:rsidR="006D29A7">
              <w:rPr>
                <w:rFonts w:asciiTheme="minorHAnsi" w:hAnsiTheme="minorHAnsi" w:cs="Arial"/>
                <w:bCs/>
                <w:sz w:val="18"/>
                <w:szCs w:val="18"/>
              </w:rPr>
              <w:t xml:space="preserve">How did ROs contribute? </w:t>
            </w:r>
            <w:r w:rsidRPr="00936E8A">
              <w:rPr>
                <w:rFonts w:asciiTheme="minorHAnsi" w:hAnsiTheme="minorHAnsi" w:cs="Arial"/>
                <w:bCs/>
                <w:sz w:val="18"/>
                <w:szCs w:val="18"/>
              </w:rPr>
              <w:t xml:space="preserve">What are the conditions (institutional, economic, social, and environmental) that need to be in place for the practice to be successfully replicated? Keep into account </w:t>
            </w:r>
            <w:r w:rsidRPr="00936E8A">
              <w:rPr>
                <w:rFonts w:asciiTheme="minorHAnsi" w:hAnsiTheme="minorHAnsi"/>
                <w:sz w:val="18"/>
                <w:szCs w:val="18"/>
              </w:rPr>
              <w:t>Internal factors, alliances and networks, and external factors.</w:t>
            </w:r>
          </w:p>
        </w:tc>
      </w:tr>
      <w:tr w:rsidR="00F94E57" w:rsidRPr="006B2336" w14:paraId="5579C58E" w14:textId="77777777" w:rsidTr="000953DF">
        <w:tc>
          <w:tcPr>
            <w:tcW w:w="2376" w:type="dxa"/>
            <w:gridSpan w:val="2"/>
          </w:tcPr>
          <w:p w14:paraId="114711D0" w14:textId="77777777" w:rsidR="004F58E5" w:rsidRDefault="00F94E57" w:rsidP="001525C9">
            <w:pPr>
              <w:tabs>
                <w:tab w:val="left" w:pos="10740"/>
              </w:tabs>
              <w:spacing w:after="120" w:line="24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Constraints</w:t>
            </w:r>
          </w:p>
          <w:p w14:paraId="234B2AF3" w14:textId="37C48706" w:rsidR="00F94E57" w:rsidRPr="006B2336" w:rsidRDefault="004F58E5" w:rsidP="001525C9">
            <w:pPr>
              <w:tabs>
                <w:tab w:val="left" w:pos="10740"/>
              </w:tabs>
              <w:spacing w:after="120" w:line="240" w:lineRule="auto"/>
              <w:rPr>
                <w:rFonts w:asciiTheme="minorHAnsi" w:hAnsiTheme="minorHAnsi" w:cs="Arial"/>
                <w:b/>
                <w:sz w:val="20"/>
                <w:szCs w:val="20"/>
                <w:lang w:eastAsia="fr-FR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(</w:t>
            </w:r>
            <w:proofErr w:type="gramStart"/>
            <w:r>
              <w:rPr>
                <w:rFonts w:asciiTheme="minorHAnsi" w:hAnsiTheme="minorHAnsi" w:cs="Arial"/>
                <w:sz w:val="20"/>
                <w:szCs w:val="20"/>
              </w:rPr>
              <w:t>max</w:t>
            </w:r>
            <w:proofErr w:type="gramEnd"/>
            <w:r>
              <w:rPr>
                <w:rFonts w:asciiTheme="minorHAnsi" w:hAnsiTheme="minorHAnsi" w:cs="Arial"/>
                <w:sz w:val="20"/>
                <w:szCs w:val="20"/>
              </w:rPr>
              <w:t xml:space="preserve"> 200 words)</w:t>
            </w:r>
            <w:r w:rsidR="00F94E57" w:rsidRPr="006B2336">
              <w:rPr>
                <w:rFonts w:asciiTheme="minorHAnsi" w:hAnsiTheme="minorHAnsi" w:cs="Arial"/>
                <w:b/>
                <w:bCs/>
                <w:sz w:val="20"/>
                <w:szCs w:val="20"/>
                <w:lang w:eastAsia="fr-FR"/>
              </w:rPr>
              <w:tab/>
            </w:r>
          </w:p>
        </w:tc>
        <w:tc>
          <w:tcPr>
            <w:tcW w:w="7230" w:type="dxa"/>
          </w:tcPr>
          <w:p w14:paraId="15BB8213" w14:textId="77777777" w:rsidR="00F94E57" w:rsidRPr="00936E8A" w:rsidRDefault="00F94E57" w:rsidP="00A72896">
            <w:pPr>
              <w:spacing w:after="100" w:line="240" w:lineRule="auto"/>
              <w:jc w:val="both"/>
              <w:rPr>
                <w:rFonts w:asciiTheme="minorHAnsi" w:hAnsiTheme="minorHAnsi" w:cs="Arial"/>
                <w:bCs/>
                <w:sz w:val="18"/>
                <w:szCs w:val="18"/>
                <w:lang w:eastAsia="fr-FR"/>
              </w:rPr>
            </w:pPr>
            <w:r w:rsidRPr="00936E8A">
              <w:rPr>
                <w:rFonts w:asciiTheme="minorHAnsi" w:hAnsiTheme="minorHAnsi" w:cs="Arial"/>
                <w:bCs/>
                <w:sz w:val="18"/>
                <w:szCs w:val="18"/>
              </w:rPr>
              <w:t xml:space="preserve">What are the challenges encountered </w:t>
            </w:r>
            <w:r w:rsidR="00A72896">
              <w:rPr>
                <w:rFonts w:asciiTheme="minorHAnsi" w:hAnsiTheme="minorHAnsi" w:cs="Arial"/>
                <w:bCs/>
                <w:sz w:val="18"/>
                <w:szCs w:val="18"/>
              </w:rPr>
              <w:t>in implementing the participatory mechanism</w:t>
            </w:r>
            <w:r w:rsidRPr="00936E8A">
              <w:rPr>
                <w:rFonts w:asciiTheme="minorHAnsi" w:hAnsiTheme="minorHAnsi" w:cs="Arial"/>
                <w:bCs/>
                <w:sz w:val="18"/>
                <w:szCs w:val="18"/>
              </w:rPr>
              <w:t xml:space="preserve">? How have they been addressed? </w:t>
            </w:r>
          </w:p>
        </w:tc>
      </w:tr>
      <w:tr w:rsidR="00F94E57" w:rsidRPr="006B2336" w14:paraId="0E357145" w14:textId="77777777" w:rsidTr="000953DF">
        <w:tc>
          <w:tcPr>
            <w:tcW w:w="2376" w:type="dxa"/>
            <w:gridSpan w:val="2"/>
          </w:tcPr>
          <w:p w14:paraId="097CD284" w14:textId="77777777" w:rsidR="00F94E57" w:rsidRDefault="00F94E57" w:rsidP="001525C9">
            <w:pPr>
              <w:tabs>
                <w:tab w:val="left" w:pos="10740"/>
              </w:tabs>
              <w:spacing w:after="120" w:line="240" w:lineRule="auto"/>
              <w:rPr>
                <w:rFonts w:asciiTheme="minorHAnsi" w:hAnsiTheme="minorHAnsi" w:cs="Arial"/>
                <w:b/>
                <w:bCs/>
                <w:sz w:val="20"/>
                <w:szCs w:val="20"/>
                <w:lang w:eastAsia="fr-FR"/>
              </w:rPr>
            </w:pPr>
            <w:r w:rsidRPr="006B2336">
              <w:rPr>
                <w:rFonts w:asciiTheme="minorHAnsi" w:hAnsiTheme="minorHAnsi" w:cs="Arial"/>
                <w:b/>
                <w:bCs/>
                <w:sz w:val="20"/>
                <w:szCs w:val="20"/>
                <w:lang w:eastAsia="fr-FR"/>
              </w:rPr>
              <w:lastRenderedPageBreak/>
              <w:t>Lessons l</w:t>
            </w:r>
            <w:r>
              <w:rPr>
                <w:rFonts w:asciiTheme="minorHAnsi" w:hAnsiTheme="minorHAnsi" w:cs="Arial"/>
                <w:b/>
                <w:bCs/>
                <w:sz w:val="20"/>
                <w:szCs w:val="20"/>
                <w:lang w:eastAsia="fr-FR"/>
              </w:rPr>
              <w:t>earned</w:t>
            </w:r>
          </w:p>
          <w:p w14:paraId="3B9CAA55" w14:textId="14A4C38F" w:rsidR="004F58E5" w:rsidRPr="006B2336" w:rsidRDefault="004F58E5" w:rsidP="001525C9">
            <w:pPr>
              <w:tabs>
                <w:tab w:val="left" w:pos="10740"/>
              </w:tabs>
              <w:spacing w:after="120" w:line="240" w:lineRule="auto"/>
              <w:rPr>
                <w:rFonts w:asciiTheme="minorHAnsi" w:hAnsiTheme="minorHAnsi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(</w:t>
            </w:r>
            <w:proofErr w:type="gramStart"/>
            <w:r>
              <w:rPr>
                <w:rFonts w:asciiTheme="minorHAnsi" w:hAnsiTheme="minorHAnsi" w:cs="Arial"/>
                <w:sz w:val="20"/>
                <w:szCs w:val="20"/>
              </w:rPr>
              <w:t>max</w:t>
            </w:r>
            <w:proofErr w:type="gramEnd"/>
            <w:r>
              <w:rPr>
                <w:rFonts w:asciiTheme="minorHAnsi" w:hAnsiTheme="minorHAnsi" w:cs="Arial"/>
                <w:sz w:val="20"/>
                <w:szCs w:val="20"/>
              </w:rPr>
              <w:t xml:space="preserve"> 200 words)</w:t>
            </w:r>
          </w:p>
        </w:tc>
        <w:tc>
          <w:tcPr>
            <w:tcW w:w="7230" w:type="dxa"/>
          </w:tcPr>
          <w:p w14:paraId="043F5F3E" w14:textId="08DFCE24" w:rsidR="00F94E57" w:rsidRPr="00936E8A" w:rsidRDefault="00F94E57" w:rsidP="00D30A53">
            <w:pPr>
              <w:tabs>
                <w:tab w:val="left" w:pos="10740"/>
              </w:tabs>
              <w:spacing w:after="100" w:line="240" w:lineRule="auto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936E8A">
              <w:rPr>
                <w:rFonts w:asciiTheme="minorHAnsi" w:hAnsiTheme="minorHAnsi" w:cs="Arial"/>
                <w:bCs/>
                <w:sz w:val="18"/>
                <w:szCs w:val="18"/>
              </w:rPr>
              <w:t>What are other key messages and lesson</w:t>
            </w:r>
            <w:r w:rsidR="00D30A53">
              <w:rPr>
                <w:rFonts w:asciiTheme="minorHAnsi" w:hAnsiTheme="minorHAnsi" w:cs="Arial"/>
                <w:bCs/>
                <w:sz w:val="18"/>
                <w:szCs w:val="18"/>
              </w:rPr>
              <w:t>s learned to take away from the</w:t>
            </w:r>
            <w:r w:rsidRPr="00936E8A">
              <w:rPr>
                <w:rFonts w:asciiTheme="minorHAnsi" w:hAnsiTheme="minorHAnsi" w:cs="Arial"/>
                <w:bCs/>
                <w:sz w:val="18"/>
                <w:szCs w:val="18"/>
              </w:rPr>
              <w:t xml:space="preserve"> practice experience </w:t>
            </w:r>
            <w:r w:rsidRPr="00AB159A">
              <w:rPr>
                <w:rFonts w:asciiTheme="minorHAnsi" w:hAnsiTheme="minorHAnsi" w:cs="Arial"/>
                <w:bCs/>
                <w:sz w:val="18"/>
                <w:szCs w:val="18"/>
              </w:rPr>
              <w:t>for men as much as for women</w:t>
            </w:r>
            <w:r w:rsidRPr="00936E8A">
              <w:rPr>
                <w:rFonts w:asciiTheme="minorHAnsi" w:hAnsiTheme="minorHAnsi" w:cs="Arial"/>
                <w:bCs/>
                <w:sz w:val="18"/>
                <w:szCs w:val="18"/>
              </w:rPr>
              <w:t>?</w:t>
            </w:r>
            <w:r w:rsidRPr="00936E8A">
              <w:rPr>
                <w:rFonts w:asciiTheme="minorHAnsi" w:hAnsiTheme="minorHAnsi" w:cs="Arial"/>
                <w:bCs/>
                <w:sz w:val="18"/>
                <w:szCs w:val="18"/>
                <w:lang w:eastAsia="fr-FR"/>
              </w:rPr>
              <w:tab/>
            </w:r>
            <w:proofErr w:type="spellStart"/>
            <w:r w:rsidRPr="00936E8A">
              <w:rPr>
                <w:rFonts w:asciiTheme="minorHAnsi" w:hAnsiTheme="minorHAnsi" w:cs="Arial"/>
                <w:bCs/>
                <w:sz w:val="18"/>
                <w:szCs w:val="18"/>
                <w:lang w:eastAsia="fr-FR"/>
              </w:rPr>
              <w:t>Problème</w:t>
            </w:r>
            <w:proofErr w:type="spellEnd"/>
            <w:r w:rsidRPr="00936E8A">
              <w:rPr>
                <w:rFonts w:asciiTheme="minorHAnsi" w:hAnsiTheme="minorHAnsi" w:cs="Arial"/>
                <w:bCs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936E8A">
              <w:rPr>
                <w:rFonts w:asciiTheme="minorHAnsi" w:hAnsiTheme="minorHAnsi" w:cs="Arial"/>
                <w:bCs/>
                <w:sz w:val="18"/>
                <w:szCs w:val="18"/>
                <w:lang w:eastAsia="fr-FR"/>
              </w:rPr>
              <w:t>rencontré</w:t>
            </w:r>
            <w:proofErr w:type="spellEnd"/>
            <w:r w:rsidRPr="00936E8A">
              <w:rPr>
                <w:rFonts w:asciiTheme="minorHAnsi" w:hAnsiTheme="minorHAnsi" w:cs="Arial"/>
                <w:bCs/>
                <w:sz w:val="18"/>
                <w:szCs w:val="18"/>
                <w:lang w:eastAsia="fr-FR"/>
              </w:rPr>
              <w:t xml:space="preserve"> et situation de </w:t>
            </w:r>
            <w:proofErr w:type="spellStart"/>
            <w:r w:rsidRPr="00936E8A">
              <w:rPr>
                <w:rFonts w:asciiTheme="minorHAnsi" w:hAnsiTheme="minorHAnsi" w:cs="Arial"/>
                <w:bCs/>
                <w:sz w:val="18"/>
                <w:szCs w:val="18"/>
                <w:lang w:eastAsia="fr-FR"/>
              </w:rPr>
              <w:t>départ</w:t>
            </w:r>
            <w:proofErr w:type="spellEnd"/>
            <w:r w:rsidRPr="00936E8A">
              <w:rPr>
                <w:rFonts w:asciiTheme="minorHAnsi" w:hAnsiTheme="minorHAnsi" w:cs="Arial"/>
                <w:bCs/>
                <w:sz w:val="18"/>
                <w:szCs w:val="18"/>
                <w:lang w:eastAsia="fr-FR"/>
              </w:rPr>
              <w:tab/>
            </w:r>
          </w:p>
        </w:tc>
      </w:tr>
      <w:tr w:rsidR="00F94E57" w:rsidRPr="006B2336" w14:paraId="69EC106A" w14:textId="77777777" w:rsidTr="000953DF">
        <w:tc>
          <w:tcPr>
            <w:tcW w:w="2376" w:type="dxa"/>
            <w:gridSpan w:val="2"/>
          </w:tcPr>
          <w:p w14:paraId="0FEF01DF" w14:textId="77777777" w:rsidR="00F94E57" w:rsidRDefault="00F94E57" w:rsidP="001525C9">
            <w:pPr>
              <w:tabs>
                <w:tab w:val="left" w:pos="142"/>
                <w:tab w:val="left" w:pos="2977"/>
              </w:tabs>
              <w:spacing w:after="120" w:line="240" w:lineRule="auto"/>
              <w:rPr>
                <w:rFonts w:asciiTheme="minorHAnsi" w:hAnsiTheme="minorHAnsi" w:cs="Arial"/>
                <w:b/>
                <w:bCs/>
                <w:sz w:val="20"/>
                <w:szCs w:val="20"/>
                <w:lang w:eastAsia="fr-FR"/>
              </w:rPr>
            </w:pPr>
            <w:r w:rsidRPr="006B2336">
              <w:rPr>
                <w:rFonts w:asciiTheme="minorHAnsi" w:hAnsiTheme="minorHAnsi" w:cs="Arial"/>
                <w:b/>
                <w:bCs/>
                <w:sz w:val="20"/>
                <w:szCs w:val="20"/>
                <w:lang w:eastAsia="fr-FR"/>
              </w:rPr>
              <w:t>Conclusion</w:t>
            </w:r>
          </w:p>
          <w:p w14:paraId="5F5463E1" w14:textId="5F276EF9" w:rsidR="004F58E5" w:rsidRPr="006B2336" w:rsidRDefault="004F58E5" w:rsidP="001525C9">
            <w:pPr>
              <w:tabs>
                <w:tab w:val="left" w:pos="142"/>
                <w:tab w:val="left" w:pos="2977"/>
              </w:tabs>
              <w:spacing w:after="120" w:line="240" w:lineRule="auto"/>
              <w:rPr>
                <w:rFonts w:asciiTheme="minorHAnsi" w:hAnsiTheme="minorHAnsi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(</w:t>
            </w:r>
            <w:proofErr w:type="gramStart"/>
            <w:r>
              <w:rPr>
                <w:rFonts w:asciiTheme="minorHAnsi" w:hAnsiTheme="minorHAnsi" w:cs="Arial"/>
                <w:sz w:val="20"/>
                <w:szCs w:val="20"/>
              </w:rPr>
              <w:t>max</w:t>
            </w:r>
            <w:proofErr w:type="gramEnd"/>
            <w:r>
              <w:rPr>
                <w:rFonts w:asciiTheme="minorHAnsi" w:hAnsiTheme="minorHAnsi" w:cs="Arial"/>
                <w:sz w:val="20"/>
                <w:szCs w:val="20"/>
              </w:rPr>
              <w:t xml:space="preserve"> 200 words)</w:t>
            </w:r>
          </w:p>
        </w:tc>
        <w:tc>
          <w:tcPr>
            <w:tcW w:w="7230" w:type="dxa"/>
          </w:tcPr>
          <w:p w14:paraId="438895EA" w14:textId="02E8C839" w:rsidR="00F94E57" w:rsidRPr="00936E8A" w:rsidRDefault="00A72896" w:rsidP="00D30A53">
            <w:pPr>
              <w:tabs>
                <w:tab w:val="left" w:pos="10740"/>
              </w:tabs>
              <w:spacing w:after="100" w:line="240" w:lineRule="auto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2A6563">
              <w:rPr>
                <w:rFonts w:asciiTheme="minorHAnsi" w:hAnsiTheme="minorHAnsi" w:cs="Arial"/>
                <w:bCs/>
                <w:sz w:val="18"/>
                <w:szCs w:val="18"/>
              </w:rPr>
              <w:t xml:space="preserve">Conclude explaining the usefulness of the practice. When possible, use anecdotal evidence such as a testimony of a </w:t>
            </w:r>
            <w:r>
              <w:rPr>
                <w:rFonts w:asciiTheme="minorHAnsi" w:hAnsiTheme="minorHAnsi" w:cs="Arial"/>
                <w:bCs/>
                <w:sz w:val="18"/>
                <w:szCs w:val="18"/>
              </w:rPr>
              <w:t>beneficiary</w:t>
            </w:r>
            <w:r w:rsidRPr="002A6563">
              <w:rPr>
                <w:rFonts w:asciiTheme="minorHAnsi" w:hAnsiTheme="minorHAnsi" w:cs="Arial"/>
                <w:bCs/>
                <w:sz w:val="18"/>
                <w:szCs w:val="18"/>
              </w:rPr>
              <w:t xml:space="preserve"> showing the benefit of the practice.</w:t>
            </w:r>
          </w:p>
        </w:tc>
      </w:tr>
      <w:tr w:rsidR="00F94E57" w:rsidRPr="009F2F24" w14:paraId="1F974A96" w14:textId="77777777" w:rsidTr="000953DF">
        <w:trPr>
          <w:trHeight w:val="270"/>
        </w:trPr>
        <w:tc>
          <w:tcPr>
            <w:tcW w:w="9606" w:type="dxa"/>
            <w:gridSpan w:val="3"/>
          </w:tcPr>
          <w:p w14:paraId="203EAD9E" w14:textId="77777777" w:rsidR="00F94E57" w:rsidRPr="00024F9D" w:rsidRDefault="00F94E57" w:rsidP="00024F9D">
            <w:pPr>
              <w:spacing w:before="120" w:after="60" w:line="240" w:lineRule="auto"/>
              <w:jc w:val="center"/>
              <w:rPr>
                <w:rFonts w:asciiTheme="minorHAnsi" w:hAnsiTheme="minorHAnsi" w:cs="Arial"/>
                <w:b/>
                <w:bCs/>
                <w:i/>
                <w:iCs/>
                <w:color w:val="4F6228" w:themeColor="accent3" w:themeShade="80"/>
                <w:szCs w:val="24"/>
                <w:lang w:eastAsia="fr-FR"/>
              </w:rPr>
            </w:pPr>
            <w:r w:rsidRPr="000953DF">
              <w:rPr>
                <w:rFonts w:asciiTheme="minorHAnsi" w:hAnsiTheme="minorHAnsi" w:cs="Arial"/>
                <w:b/>
                <w:bCs/>
                <w:i/>
                <w:iCs/>
                <w:color w:val="244061" w:themeColor="accent1" w:themeShade="80"/>
                <w:szCs w:val="24"/>
                <w:lang w:eastAsia="fr-FR"/>
              </w:rPr>
              <w:t>METADATA</w:t>
            </w:r>
          </w:p>
        </w:tc>
      </w:tr>
      <w:tr w:rsidR="00F94E57" w:rsidRPr="0065366B" w14:paraId="2C723A32" w14:textId="77777777" w:rsidTr="000953DF">
        <w:tc>
          <w:tcPr>
            <w:tcW w:w="2376" w:type="dxa"/>
            <w:gridSpan w:val="2"/>
          </w:tcPr>
          <w:p w14:paraId="0A151B36" w14:textId="77777777" w:rsidR="00F94E57" w:rsidRPr="0065366B" w:rsidRDefault="00F94E57" w:rsidP="001525C9">
            <w:pPr>
              <w:tabs>
                <w:tab w:val="left" w:pos="10740"/>
              </w:tabs>
              <w:spacing w:after="120" w:line="240" w:lineRule="auto"/>
              <w:rPr>
                <w:rFonts w:asciiTheme="minorHAnsi" w:hAnsiTheme="minorHAnsi" w:cs="Arial"/>
                <w:b/>
                <w:bCs/>
                <w:sz w:val="20"/>
                <w:szCs w:val="20"/>
                <w:lang w:eastAsia="fr-FR"/>
              </w:rPr>
            </w:pPr>
            <w:r w:rsidRPr="0065366B">
              <w:rPr>
                <w:rFonts w:asciiTheme="minorHAnsi" w:hAnsiTheme="minorHAnsi" w:cs="Arial"/>
                <w:b/>
                <w:bCs/>
                <w:sz w:val="20"/>
                <w:szCs w:val="20"/>
                <w:lang w:eastAsia="fr-FR"/>
              </w:rPr>
              <w:t>Contact details</w:t>
            </w:r>
          </w:p>
        </w:tc>
        <w:tc>
          <w:tcPr>
            <w:tcW w:w="7230" w:type="dxa"/>
          </w:tcPr>
          <w:p w14:paraId="66C19B5D" w14:textId="3755DB78" w:rsidR="00F94E57" w:rsidRPr="00936E8A" w:rsidRDefault="00F94E57" w:rsidP="00D30A53">
            <w:pPr>
              <w:tabs>
                <w:tab w:val="left" w:pos="10740"/>
              </w:tabs>
              <w:spacing w:after="100" w:line="240" w:lineRule="auto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936E8A">
              <w:rPr>
                <w:rFonts w:asciiTheme="minorHAnsi" w:hAnsiTheme="minorHAnsi" w:cs="Arial"/>
                <w:bCs/>
                <w:sz w:val="18"/>
                <w:szCs w:val="18"/>
              </w:rPr>
              <w:t>What is the address of the people or the project to contact if you want more information on the practice?</w:t>
            </w:r>
          </w:p>
        </w:tc>
      </w:tr>
      <w:tr w:rsidR="00F94E57" w:rsidRPr="006B2336" w14:paraId="69111190" w14:textId="77777777" w:rsidTr="000953DF">
        <w:tc>
          <w:tcPr>
            <w:tcW w:w="2376" w:type="dxa"/>
            <w:gridSpan w:val="2"/>
          </w:tcPr>
          <w:p w14:paraId="352F49DC" w14:textId="77777777" w:rsidR="00F94E57" w:rsidRPr="006B2336" w:rsidRDefault="00F94E57" w:rsidP="001525C9">
            <w:pPr>
              <w:tabs>
                <w:tab w:val="left" w:pos="10740"/>
              </w:tabs>
              <w:spacing w:after="120" w:line="240" w:lineRule="auto"/>
              <w:rPr>
                <w:rFonts w:asciiTheme="minorHAnsi" w:hAnsiTheme="minorHAnsi" w:cs="Arial"/>
                <w:b/>
                <w:bCs/>
                <w:sz w:val="20"/>
                <w:szCs w:val="20"/>
                <w:lang w:eastAsia="fr-FR"/>
              </w:rPr>
            </w:pPr>
            <w:r w:rsidRPr="006B2336">
              <w:rPr>
                <w:rFonts w:asciiTheme="minorHAnsi" w:hAnsiTheme="minorHAnsi" w:cs="Arial"/>
                <w:b/>
                <w:bCs/>
                <w:sz w:val="20"/>
                <w:szCs w:val="20"/>
                <w:lang w:eastAsia="fr-FR"/>
              </w:rPr>
              <w:t>URL of the practice</w:t>
            </w:r>
          </w:p>
        </w:tc>
        <w:tc>
          <w:tcPr>
            <w:tcW w:w="7230" w:type="dxa"/>
          </w:tcPr>
          <w:p w14:paraId="72315183" w14:textId="73D15D3D" w:rsidR="00F94E57" w:rsidRPr="00936E8A" w:rsidRDefault="00F94E57" w:rsidP="00D30A53">
            <w:pPr>
              <w:tabs>
                <w:tab w:val="left" w:pos="10740"/>
              </w:tabs>
              <w:spacing w:after="100" w:line="240" w:lineRule="auto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936E8A">
              <w:rPr>
                <w:rFonts w:asciiTheme="minorHAnsi" w:hAnsiTheme="minorHAnsi" w:cs="Arial"/>
                <w:bCs/>
                <w:sz w:val="18"/>
                <w:szCs w:val="18"/>
              </w:rPr>
              <w:t>Where can one find the practice on the Internet (if present)?</w:t>
            </w:r>
          </w:p>
        </w:tc>
      </w:tr>
      <w:tr w:rsidR="00F94E57" w:rsidRPr="006B2336" w14:paraId="6669B511" w14:textId="77777777" w:rsidTr="000953DF">
        <w:tc>
          <w:tcPr>
            <w:tcW w:w="2376" w:type="dxa"/>
            <w:gridSpan w:val="2"/>
          </w:tcPr>
          <w:p w14:paraId="4EDBAEA2" w14:textId="77777777" w:rsidR="00F94E57" w:rsidRPr="006B2336" w:rsidRDefault="00F94E57" w:rsidP="001525C9">
            <w:pPr>
              <w:tabs>
                <w:tab w:val="left" w:pos="10740"/>
              </w:tabs>
              <w:spacing w:after="120" w:line="240" w:lineRule="auto"/>
              <w:rPr>
                <w:rFonts w:asciiTheme="minorHAnsi" w:hAnsiTheme="minorHAnsi" w:cs="Arial"/>
                <w:b/>
                <w:bCs/>
                <w:sz w:val="20"/>
                <w:szCs w:val="20"/>
                <w:lang w:eastAsia="fr-FR"/>
              </w:rPr>
            </w:pPr>
            <w:r w:rsidRPr="006B2336">
              <w:rPr>
                <w:rFonts w:asciiTheme="minorHAnsi" w:hAnsiTheme="minorHAnsi" w:cs="Arial"/>
                <w:b/>
                <w:bCs/>
                <w:sz w:val="20"/>
                <w:szCs w:val="20"/>
                <w:lang w:eastAsia="fr-FR"/>
              </w:rPr>
              <w:t>Related Web site(s)</w:t>
            </w:r>
          </w:p>
        </w:tc>
        <w:tc>
          <w:tcPr>
            <w:tcW w:w="7230" w:type="dxa"/>
          </w:tcPr>
          <w:p w14:paraId="5CC75737" w14:textId="41F2EB6A" w:rsidR="00F94E57" w:rsidRPr="00936E8A" w:rsidRDefault="00F94E57" w:rsidP="00D30A53">
            <w:pPr>
              <w:tabs>
                <w:tab w:val="left" w:pos="10740"/>
              </w:tabs>
              <w:spacing w:after="100" w:line="240" w:lineRule="auto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936E8A">
              <w:rPr>
                <w:rFonts w:asciiTheme="minorHAnsi" w:hAnsiTheme="minorHAnsi" w:cs="Arial"/>
                <w:bCs/>
                <w:sz w:val="18"/>
                <w:szCs w:val="18"/>
              </w:rPr>
              <w:t>What are the Web sites of the projects under which the practice was identified and reproduced (if any)?</w:t>
            </w:r>
          </w:p>
        </w:tc>
      </w:tr>
      <w:tr w:rsidR="00F94E57" w:rsidRPr="006B2336" w14:paraId="07F92FCA" w14:textId="77777777" w:rsidTr="000953DF">
        <w:tc>
          <w:tcPr>
            <w:tcW w:w="2376" w:type="dxa"/>
            <w:gridSpan w:val="2"/>
          </w:tcPr>
          <w:p w14:paraId="00543016" w14:textId="77777777" w:rsidR="00F94E57" w:rsidRPr="006B2336" w:rsidRDefault="00F94E57" w:rsidP="001525C9">
            <w:pPr>
              <w:tabs>
                <w:tab w:val="left" w:pos="2977"/>
              </w:tabs>
              <w:spacing w:after="120" w:line="240" w:lineRule="auto"/>
              <w:rPr>
                <w:rFonts w:asciiTheme="minorHAnsi" w:hAnsiTheme="minorHAnsi" w:cs="Arial"/>
                <w:b/>
                <w:bCs/>
                <w:sz w:val="20"/>
                <w:szCs w:val="20"/>
                <w:lang w:eastAsia="fr-FR"/>
              </w:rPr>
            </w:pPr>
            <w:r w:rsidRPr="006B2336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Related resources that have been developed</w:t>
            </w:r>
          </w:p>
        </w:tc>
        <w:tc>
          <w:tcPr>
            <w:tcW w:w="7230" w:type="dxa"/>
          </w:tcPr>
          <w:p w14:paraId="38C5667A" w14:textId="64E4D531" w:rsidR="00F94E57" w:rsidRPr="00936E8A" w:rsidRDefault="00F94E57" w:rsidP="00443724">
            <w:pPr>
              <w:tabs>
                <w:tab w:val="left" w:pos="142"/>
              </w:tabs>
              <w:spacing w:after="100" w:line="240" w:lineRule="auto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936E8A">
              <w:rPr>
                <w:rFonts w:asciiTheme="minorHAnsi" w:hAnsiTheme="minorHAnsi" w:cs="Arial"/>
                <w:bCs/>
                <w:sz w:val="18"/>
                <w:szCs w:val="18"/>
              </w:rPr>
              <w:t>What training manuals, guidelines, technical fact sheets, posters, pictures, video and audio documents, and/or Web sites have been created and developed as a result of identifying the practice?</w:t>
            </w:r>
            <w:r w:rsidR="00697E13">
              <w:rPr>
                <w:rFonts w:asciiTheme="minorHAnsi" w:hAnsiTheme="minorHAnsi" w:cs="Arial"/>
                <w:bCs/>
                <w:sz w:val="18"/>
                <w:szCs w:val="18"/>
              </w:rPr>
              <w:t xml:space="preserve"> (</w:t>
            </w:r>
            <w:r w:rsidR="000A3418">
              <w:rPr>
                <w:rFonts w:asciiTheme="minorHAnsi" w:hAnsiTheme="minorHAnsi" w:cs="Arial"/>
                <w:bCs/>
                <w:sz w:val="18"/>
                <w:szCs w:val="18"/>
              </w:rPr>
              <w:t>Please</w:t>
            </w:r>
            <w:r w:rsidR="00697E13">
              <w:rPr>
                <w:rFonts w:asciiTheme="minorHAnsi" w:hAnsiTheme="minorHAnsi" w:cs="Arial"/>
                <w:bCs/>
                <w:sz w:val="18"/>
                <w:szCs w:val="18"/>
              </w:rPr>
              <w:t xml:space="preserve"> attach any relevant documentation)</w:t>
            </w:r>
          </w:p>
        </w:tc>
      </w:tr>
      <w:tr w:rsidR="00F94E57" w:rsidRPr="006B2336" w14:paraId="6DC80E64" w14:textId="77777777" w:rsidTr="000953DF">
        <w:tc>
          <w:tcPr>
            <w:tcW w:w="2376" w:type="dxa"/>
            <w:gridSpan w:val="2"/>
          </w:tcPr>
          <w:p w14:paraId="7DAB1599" w14:textId="77777777" w:rsidR="00F94E57" w:rsidRPr="006B2336" w:rsidRDefault="00F94E57" w:rsidP="001525C9">
            <w:pPr>
              <w:tabs>
                <w:tab w:val="left" w:pos="2977"/>
              </w:tabs>
              <w:spacing w:after="120" w:line="240" w:lineRule="auto"/>
              <w:rPr>
                <w:rFonts w:asciiTheme="minorHAnsi" w:hAnsiTheme="minorHAnsi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  <w:lang w:eastAsia="fr-FR"/>
              </w:rPr>
              <w:t>Methods of documentation</w:t>
            </w:r>
          </w:p>
        </w:tc>
        <w:tc>
          <w:tcPr>
            <w:tcW w:w="7230" w:type="dxa"/>
          </w:tcPr>
          <w:p w14:paraId="276877C8" w14:textId="3BFCFDDB" w:rsidR="00F94E57" w:rsidRPr="00936E8A" w:rsidRDefault="00F94E57" w:rsidP="000829F3">
            <w:pPr>
              <w:tabs>
                <w:tab w:val="left" w:pos="142"/>
              </w:tabs>
              <w:spacing w:after="100" w:line="240" w:lineRule="auto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936E8A">
              <w:rPr>
                <w:rFonts w:asciiTheme="minorHAnsi" w:hAnsiTheme="minorHAnsi" w:cs="Arial"/>
                <w:bCs/>
                <w:sz w:val="18"/>
                <w:szCs w:val="18"/>
              </w:rPr>
              <w:t>How was the information collected? It might be desk-based resources, field work observation/report, participatory methodology with the rural organisation, etc.</w:t>
            </w:r>
          </w:p>
        </w:tc>
      </w:tr>
      <w:tr w:rsidR="00A72896" w:rsidRPr="006B2336" w14:paraId="71EBDF6C" w14:textId="77777777" w:rsidTr="000953DF">
        <w:tc>
          <w:tcPr>
            <w:tcW w:w="9606" w:type="dxa"/>
            <w:gridSpan w:val="3"/>
            <w:vAlign w:val="center"/>
          </w:tcPr>
          <w:p w14:paraId="73A38556" w14:textId="77777777" w:rsidR="00285CE5" w:rsidRDefault="00A72896" w:rsidP="001525C9">
            <w:pPr>
              <w:spacing w:before="120" w:after="60" w:line="240" w:lineRule="auto"/>
              <w:jc w:val="center"/>
              <w:rPr>
                <w:rFonts w:asciiTheme="minorHAnsi" w:hAnsiTheme="minorHAnsi" w:cs="Arial"/>
                <w:b/>
                <w:bCs/>
                <w:i/>
                <w:iCs/>
                <w:color w:val="244061" w:themeColor="accent1" w:themeShade="80"/>
                <w:szCs w:val="24"/>
                <w:lang w:eastAsia="fr-FR"/>
              </w:rPr>
            </w:pPr>
            <w:r>
              <w:rPr>
                <w:rFonts w:asciiTheme="minorHAnsi" w:hAnsiTheme="minorHAnsi" w:cs="Arial"/>
                <w:b/>
                <w:bCs/>
                <w:i/>
                <w:iCs/>
                <w:color w:val="244061" w:themeColor="accent1" w:themeShade="80"/>
                <w:szCs w:val="24"/>
                <w:lang w:eastAsia="fr-FR"/>
              </w:rPr>
              <w:t>ASSESSMENT OF THE PRACTICE</w:t>
            </w:r>
            <w:r w:rsidR="00EC66BE">
              <w:rPr>
                <w:rFonts w:asciiTheme="minorHAnsi" w:hAnsiTheme="minorHAnsi" w:cs="Arial"/>
                <w:b/>
                <w:bCs/>
                <w:i/>
                <w:iCs/>
                <w:color w:val="244061" w:themeColor="accent1" w:themeShade="80"/>
                <w:szCs w:val="24"/>
                <w:lang w:eastAsia="fr-FR"/>
              </w:rPr>
              <w:t xml:space="preserve"> </w:t>
            </w:r>
          </w:p>
          <w:p w14:paraId="2EDD1142" w14:textId="28A749D3" w:rsidR="00A72896" w:rsidRPr="00776352" w:rsidRDefault="00EC66BE" w:rsidP="001525C9">
            <w:pPr>
              <w:spacing w:before="120" w:after="60" w:line="240" w:lineRule="auto"/>
              <w:jc w:val="center"/>
              <w:rPr>
                <w:rFonts w:asciiTheme="minorHAnsi" w:hAnsiTheme="minorHAnsi" w:cs="Arial"/>
                <w:bCs/>
                <w:color w:val="244061" w:themeColor="accent1" w:themeShade="80"/>
                <w:sz w:val="20"/>
                <w:szCs w:val="20"/>
                <w:lang w:eastAsia="fr-FR"/>
              </w:rPr>
            </w:pPr>
            <w:r w:rsidRPr="00776352">
              <w:rPr>
                <w:rFonts w:asciiTheme="minorHAnsi" w:hAnsiTheme="minorHAnsi" w:cs="Arial"/>
                <w:bCs/>
                <w:i/>
                <w:iCs/>
                <w:color w:val="244061" w:themeColor="accent1" w:themeShade="80"/>
                <w:sz w:val="20"/>
                <w:szCs w:val="20"/>
                <w:lang w:eastAsia="fr-FR"/>
              </w:rPr>
              <w:t>(</w:t>
            </w:r>
            <w:r w:rsidR="00443724">
              <w:rPr>
                <w:rFonts w:asciiTheme="minorHAnsi" w:hAnsiTheme="minorHAnsi" w:cs="Arial"/>
                <w:bCs/>
                <w:i/>
                <w:iCs/>
                <w:color w:val="244061" w:themeColor="accent1" w:themeShade="80"/>
                <w:sz w:val="20"/>
                <w:szCs w:val="20"/>
                <w:lang w:eastAsia="fr-FR"/>
              </w:rPr>
              <w:t>R</w:t>
            </w:r>
            <w:r w:rsidR="00285CE5" w:rsidRPr="00776352">
              <w:rPr>
                <w:rFonts w:asciiTheme="minorHAnsi" w:hAnsiTheme="minorHAnsi" w:cs="Arial"/>
                <w:bCs/>
                <w:i/>
                <w:iCs/>
                <w:color w:val="244061" w:themeColor="accent1" w:themeShade="80"/>
                <w:sz w:val="20"/>
                <w:szCs w:val="20"/>
                <w:lang w:eastAsia="fr-FR"/>
              </w:rPr>
              <w:t xml:space="preserve">emember to include </w:t>
            </w:r>
            <w:r w:rsidRPr="00776352">
              <w:rPr>
                <w:rFonts w:asciiTheme="minorHAnsi" w:hAnsiTheme="minorHAnsi" w:cs="Arial"/>
                <w:bCs/>
                <w:i/>
                <w:iCs/>
                <w:color w:val="244061" w:themeColor="accent1" w:themeShade="80"/>
                <w:sz w:val="20"/>
                <w:szCs w:val="20"/>
                <w:lang w:eastAsia="fr-FR"/>
              </w:rPr>
              <w:t>internal and external constraints)</w:t>
            </w:r>
          </w:p>
        </w:tc>
      </w:tr>
      <w:tr w:rsidR="00A72896" w:rsidRPr="006B2336" w14:paraId="40353A9B" w14:textId="77777777" w:rsidTr="000953DF">
        <w:tc>
          <w:tcPr>
            <w:tcW w:w="2376" w:type="dxa"/>
            <w:gridSpan w:val="2"/>
          </w:tcPr>
          <w:p w14:paraId="06D931AF" w14:textId="77777777" w:rsidR="00A72896" w:rsidRDefault="00A72896" w:rsidP="001525C9">
            <w:pPr>
              <w:tabs>
                <w:tab w:val="left" w:pos="2977"/>
              </w:tabs>
              <w:spacing w:after="120" w:line="240" w:lineRule="auto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4B2B4E">
              <w:rPr>
                <w:rFonts w:asciiTheme="minorHAnsi" w:hAnsiTheme="minorHAnsi"/>
                <w:b/>
                <w:bCs/>
                <w:sz w:val="20"/>
                <w:szCs w:val="20"/>
              </w:rPr>
              <w:t>Effectiveness</w:t>
            </w:r>
          </w:p>
          <w:p w14:paraId="00E73942" w14:textId="042CCE59" w:rsidR="004F58E5" w:rsidRPr="004B2B4E" w:rsidRDefault="004F58E5" w:rsidP="001525C9">
            <w:pPr>
              <w:tabs>
                <w:tab w:val="left" w:pos="2977"/>
              </w:tabs>
              <w:spacing w:after="120" w:line="240" w:lineRule="auto"/>
              <w:rPr>
                <w:rFonts w:asciiTheme="minorHAnsi" w:hAnsiTheme="minorHAnsi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(</w:t>
            </w:r>
            <w:proofErr w:type="gramStart"/>
            <w:r>
              <w:rPr>
                <w:rFonts w:asciiTheme="minorHAnsi" w:hAnsiTheme="minorHAnsi" w:cs="Arial"/>
                <w:sz w:val="20"/>
                <w:szCs w:val="20"/>
              </w:rPr>
              <w:t>max</w:t>
            </w:r>
            <w:proofErr w:type="gramEnd"/>
            <w:r>
              <w:rPr>
                <w:rFonts w:asciiTheme="minorHAnsi" w:hAnsiTheme="minorHAnsi" w:cs="Arial"/>
                <w:sz w:val="20"/>
                <w:szCs w:val="20"/>
              </w:rPr>
              <w:t xml:space="preserve"> 100 words)</w:t>
            </w:r>
          </w:p>
        </w:tc>
        <w:tc>
          <w:tcPr>
            <w:tcW w:w="7230" w:type="dxa"/>
          </w:tcPr>
          <w:p w14:paraId="418C58BE" w14:textId="77777777" w:rsidR="00A72896" w:rsidRPr="002A6563" w:rsidRDefault="00A72896" w:rsidP="001525C9">
            <w:pPr>
              <w:tabs>
                <w:tab w:val="left" w:pos="142"/>
              </w:tabs>
              <w:spacing w:after="100" w:line="240" w:lineRule="auto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2A6563">
              <w:rPr>
                <w:rFonts w:asciiTheme="minorHAnsi" w:hAnsiTheme="minorHAnsi"/>
                <w:sz w:val="18"/>
                <w:szCs w:val="18"/>
              </w:rPr>
              <w:t>Explain how the practice achieves its objectives in relation to the needs of beneficiaries and to protect them from the risks they are subject to.</w:t>
            </w:r>
          </w:p>
        </w:tc>
      </w:tr>
      <w:tr w:rsidR="00A72896" w:rsidRPr="006B2336" w14:paraId="6640A730" w14:textId="77777777" w:rsidTr="000953DF">
        <w:tc>
          <w:tcPr>
            <w:tcW w:w="2376" w:type="dxa"/>
            <w:gridSpan w:val="2"/>
          </w:tcPr>
          <w:p w14:paraId="64D96E5A" w14:textId="77777777" w:rsidR="00A72896" w:rsidRDefault="00A72896" w:rsidP="001525C9">
            <w:pPr>
              <w:tabs>
                <w:tab w:val="left" w:pos="2977"/>
              </w:tabs>
              <w:spacing w:after="120" w:line="240" w:lineRule="auto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4B2B4E">
              <w:rPr>
                <w:rFonts w:asciiTheme="minorHAnsi" w:hAnsiTheme="minorHAnsi"/>
                <w:b/>
                <w:bCs/>
                <w:sz w:val="20"/>
                <w:szCs w:val="20"/>
              </w:rPr>
              <w:t>Efficiency</w:t>
            </w:r>
          </w:p>
          <w:p w14:paraId="5516197C" w14:textId="5DC7DF0B" w:rsidR="004F58E5" w:rsidRPr="004B2B4E" w:rsidRDefault="004F58E5" w:rsidP="001525C9">
            <w:pPr>
              <w:tabs>
                <w:tab w:val="left" w:pos="2977"/>
              </w:tabs>
              <w:spacing w:after="120" w:line="240" w:lineRule="auto"/>
              <w:rPr>
                <w:rFonts w:asciiTheme="minorHAnsi" w:hAnsiTheme="minorHAnsi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(</w:t>
            </w:r>
            <w:proofErr w:type="gramStart"/>
            <w:r>
              <w:rPr>
                <w:rFonts w:asciiTheme="minorHAnsi" w:hAnsiTheme="minorHAnsi" w:cs="Arial"/>
                <w:sz w:val="20"/>
                <w:szCs w:val="20"/>
              </w:rPr>
              <w:t>max</w:t>
            </w:r>
            <w:proofErr w:type="gramEnd"/>
            <w:r>
              <w:rPr>
                <w:rFonts w:asciiTheme="minorHAnsi" w:hAnsiTheme="minorHAnsi" w:cs="Arial"/>
                <w:sz w:val="20"/>
                <w:szCs w:val="20"/>
              </w:rPr>
              <w:t xml:space="preserve"> 100 words)</w:t>
            </w:r>
          </w:p>
        </w:tc>
        <w:tc>
          <w:tcPr>
            <w:tcW w:w="7230" w:type="dxa"/>
          </w:tcPr>
          <w:p w14:paraId="4BDC8755" w14:textId="77777777" w:rsidR="00A72896" w:rsidRPr="002A6563" w:rsidRDefault="00A72896" w:rsidP="001525C9">
            <w:pPr>
              <w:spacing w:after="6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A6563">
              <w:rPr>
                <w:rFonts w:asciiTheme="minorHAnsi" w:hAnsiTheme="minorHAnsi"/>
                <w:sz w:val="18"/>
                <w:szCs w:val="18"/>
              </w:rPr>
              <w:t>Explain how the practice is commensurate to available resources and skills.</w:t>
            </w:r>
          </w:p>
        </w:tc>
      </w:tr>
      <w:tr w:rsidR="00A72896" w:rsidRPr="006B2336" w14:paraId="2F3302FF" w14:textId="77777777" w:rsidTr="000953DF">
        <w:tc>
          <w:tcPr>
            <w:tcW w:w="2376" w:type="dxa"/>
            <w:gridSpan w:val="2"/>
          </w:tcPr>
          <w:p w14:paraId="238F1381" w14:textId="77777777" w:rsidR="00A72896" w:rsidRDefault="00A72896" w:rsidP="001525C9">
            <w:pPr>
              <w:tabs>
                <w:tab w:val="left" w:pos="2977"/>
              </w:tabs>
              <w:spacing w:after="120" w:line="240" w:lineRule="auto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4B2B4E">
              <w:rPr>
                <w:rFonts w:asciiTheme="minorHAnsi" w:hAnsiTheme="minorHAnsi"/>
                <w:b/>
                <w:bCs/>
                <w:sz w:val="20"/>
                <w:szCs w:val="20"/>
              </w:rPr>
              <w:t>Technical feasibility</w:t>
            </w:r>
          </w:p>
          <w:p w14:paraId="595AB813" w14:textId="2A7FCA89" w:rsidR="004F58E5" w:rsidRPr="004B2B4E" w:rsidRDefault="004F58E5" w:rsidP="001525C9">
            <w:pPr>
              <w:tabs>
                <w:tab w:val="left" w:pos="2977"/>
              </w:tabs>
              <w:spacing w:after="120" w:line="240" w:lineRule="auto"/>
              <w:rPr>
                <w:rFonts w:asciiTheme="minorHAnsi" w:hAnsiTheme="minorHAnsi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(</w:t>
            </w:r>
            <w:proofErr w:type="gramStart"/>
            <w:r>
              <w:rPr>
                <w:rFonts w:asciiTheme="minorHAnsi" w:hAnsiTheme="minorHAnsi" w:cs="Arial"/>
                <w:sz w:val="20"/>
                <w:szCs w:val="20"/>
              </w:rPr>
              <w:t>max</w:t>
            </w:r>
            <w:proofErr w:type="gramEnd"/>
            <w:r>
              <w:rPr>
                <w:rFonts w:asciiTheme="minorHAnsi" w:hAnsiTheme="minorHAnsi" w:cs="Arial"/>
                <w:sz w:val="20"/>
                <w:szCs w:val="20"/>
              </w:rPr>
              <w:t xml:space="preserve"> 100 words)</w:t>
            </w:r>
          </w:p>
        </w:tc>
        <w:tc>
          <w:tcPr>
            <w:tcW w:w="7230" w:type="dxa"/>
          </w:tcPr>
          <w:p w14:paraId="0854905D" w14:textId="77777777" w:rsidR="00A72896" w:rsidRPr="002A6563" w:rsidRDefault="00A72896" w:rsidP="001525C9">
            <w:pPr>
              <w:tabs>
                <w:tab w:val="left" w:pos="142"/>
              </w:tabs>
              <w:spacing w:after="100" w:line="240" w:lineRule="auto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2A6563">
              <w:rPr>
                <w:rFonts w:asciiTheme="minorHAnsi" w:hAnsiTheme="minorHAnsi"/>
                <w:sz w:val="18"/>
                <w:szCs w:val="18"/>
              </w:rPr>
              <w:t>Explain how the practice is easy to learn and implement.</w:t>
            </w:r>
          </w:p>
        </w:tc>
      </w:tr>
      <w:tr w:rsidR="00285CE5" w:rsidRPr="006B2336" w14:paraId="0C7E2224" w14:textId="77777777" w:rsidTr="00285CE5">
        <w:tc>
          <w:tcPr>
            <w:tcW w:w="2376" w:type="dxa"/>
            <w:gridSpan w:val="2"/>
          </w:tcPr>
          <w:p w14:paraId="72747551" w14:textId="77777777" w:rsidR="004F58E5" w:rsidRDefault="00285CE5" w:rsidP="00285CE5">
            <w:pPr>
              <w:tabs>
                <w:tab w:val="left" w:pos="10740"/>
              </w:tabs>
              <w:spacing w:after="120" w:line="240" w:lineRule="auto"/>
              <w:rPr>
                <w:rFonts w:asciiTheme="minorHAnsi" w:hAnsiTheme="minorHAnsi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  <w:lang w:eastAsia="fr-FR"/>
              </w:rPr>
              <w:t>Sustainability</w:t>
            </w:r>
          </w:p>
          <w:p w14:paraId="0BAA6634" w14:textId="5322B762" w:rsidR="00285CE5" w:rsidRPr="006B2336" w:rsidRDefault="004F58E5" w:rsidP="00285CE5">
            <w:pPr>
              <w:tabs>
                <w:tab w:val="left" w:pos="10740"/>
              </w:tabs>
              <w:spacing w:after="120" w:line="240" w:lineRule="auto"/>
              <w:rPr>
                <w:rFonts w:asciiTheme="minorHAnsi" w:hAnsiTheme="minorHAnsi" w:cs="Arial"/>
                <w:b/>
                <w:sz w:val="20"/>
                <w:szCs w:val="20"/>
                <w:lang w:eastAsia="fr-FR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(</w:t>
            </w:r>
            <w:proofErr w:type="gramStart"/>
            <w:r>
              <w:rPr>
                <w:rFonts w:asciiTheme="minorHAnsi" w:hAnsiTheme="minorHAnsi" w:cs="Arial"/>
                <w:sz w:val="20"/>
                <w:szCs w:val="20"/>
              </w:rPr>
              <w:t>max</w:t>
            </w:r>
            <w:proofErr w:type="gramEnd"/>
            <w:r>
              <w:rPr>
                <w:rFonts w:asciiTheme="minorHAnsi" w:hAnsiTheme="minorHAnsi" w:cs="Arial"/>
                <w:sz w:val="20"/>
                <w:szCs w:val="20"/>
              </w:rPr>
              <w:t xml:space="preserve"> 200 words)</w:t>
            </w:r>
            <w:r w:rsidR="00285CE5" w:rsidRPr="006B2336">
              <w:rPr>
                <w:rFonts w:asciiTheme="minorHAnsi" w:hAnsiTheme="minorHAnsi" w:cs="Arial"/>
                <w:b/>
                <w:bCs/>
                <w:sz w:val="20"/>
                <w:szCs w:val="20"/>
                <w:lang w:eastAsia="fr-FR"/>
              </w:rPr>
              <w:tab/>
            </w:r>
            <w:r w:rsidR="00285CE5" w:rsidRPr="006B2336">
              <w:rPr>
                <w:rFonts w:asciiTheme="minorHAnsi" w:hAnsiTheme="minorHAnsi" w:cs="Arial"/>
                <w:b/>
                <w:bCs/>
                <w:sz w:val="20"/>
                <w:szCs w:val="20"/>
                <w:lang w:eastAsia="fr-FR"/>
              </w:rPr>
              <w:tab/>
            </w:r>
          </w:p>
        </w:tc>
        <w:tc>
          <w:tcPr>
            <w:tcW w:w="7230" w:type="dxa"/>
          </w:tcPr>
          <w:p w14:paraId="231F8D58" w14:textId="1FCCF1DA" w:rsidR="00285CE5" w:rsidRPr="00AB159A" w:rsidRDefault="00A90F06" w:rsidP="00A90F06">
            <w:pPr>
              <w:tabs>
                <w:tab w:val="left" w:pos="10740"/>
              </w:tabs>
              <w:spacing w:after="100" w:line="240" w:lineRule="auto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>
              <w:rPr>
                <w:rFonts w:asciiTheme="minorHAnsi" w:hAnsiTheme="minorHAnsi" w:cs="Arial"/>
                <w:bCs/>
                <w:sz w:val="18"/>
                <w:szCs w:val="18"/>
              </w:rPr>
              <w:t xml:space="preserve">Is the practice </w:t>
            </w:r>
            <w:r w:rsidRPr="00AB159A">
              <w:rPr>
                <w:rFonts w:asciiTheme="minorHAnsi" w:hAnsiTheme="minorHAnsi" w:cs="Arial"/>
                <w:bCs/>
                <w:sz w:val="18"/>
                <w:szCs w:val="18"/>
              </w:rPr>
              <w:t>institutionally, socially, economically and</w:t>
            </w:r>
            <w:r>
              <w:rPr>
                <w:rFonts w:asciiTheme="minorHAnsi" w:hAnsiTheme="minorHAnsi" w:cs="Arial"/>
                <w:bCs/>
                <w:sz w:val="18"/>
                <w:szCs w:val="18"/>
              </w:rPr>
              <w:t>/or</w:t>
            </w:r>
            <w:r w:rsidRPr="00AB159A">
              <w:rPr>
                <w:rFonts w:asciiTheme="minorHAnsi" w:hAnsiTheme="minorHAnsi" w:cs="Arial"/>
                <w:bCs/>
                <w:sz w:val="18"/>
                <w:szCs w:val="18"/>
              </w:rPr>
              <w:t xml:space="preserve"> environmentally sustainable?</w:t>
            </w:r>
            <w:r>
              <w:rPr>
                <w:rFonts w:asciiTheme="minorHAnsi" w:hAnsiTheme="minorHAnsi" w:cs="Arial"/>
                <w:bCs/>
                <w:sz w:val="18"/>
                <w:szCs w:val="18"/>
              </w:rPr>
              <w:t xml:space="preserve"> Please describe. If not, w</w:t>
            </w:r>
            <w:r w:rsidR="00285CE5" w:rsidRPr="00AB159A">
              <w:rPr>
                <w:rFonts w:asciiTheme="minorHAnsi" w:hAnsiTheme="minorHAnsi" w:cs="Arial"/>
                <w:bCs/>
                <w:sz w:val="18"/>
                <w:szCs w:val="18"/>
              </w:rPr>
              <w:t>hat are the elements that need to be put into place?</w:t>
            </w:r>
            <w:r w:rsidR="00285CE5">
              <w:rPr>
                <w:rFonts w:asciiTheme="minorHAnsi" w:hAnsiTheme="minorHAnsi" w:cs="Arial"/>
                <w:bCs/>
                <w:sz w:val="18"/>
                <w:szCs w:val="18"/>
              </w:rPr>
              <w:t xml:space="preserve"> </w:t>
            </w:r>
            <w:r w:rsidR="00285CE5" w:rsidRPr="00AB159A">
              <w:rPr>
                <w:rFonts w:asciiTheme="minorHAnsi" w:hAnsiTheme="minorHAnsi" w:cs="Arial"/>
                <w:bCs/>
                <w:sz w:val="18"/>
                <w:szCs w:val="18"/>
                <w:lang w:eastAsia="fr-FR"/>
              </w:rPr>
              <w:t>If applicable, indicate the total costs incurred for the implementation of the practice. As much as possible, provide also some cost/efficiency indications: What are the institutional, social, economic and/or environmental benefits compared to total costs?</w:t>
            </w:r>
          </w:p>
        </w:tc>
      </w:tr>
      <w:tr w:rsidR="00285CE5" w:rsidRPr="006B2336" w14:paraId="7FBB55CF" w14:textId="77777777" w:rsidTr="00285CE5">
        <w:tc>
          <w:tcPr>
            <w:tcW w:w="2376" w:type="dxa"/>
            <w:gridSpan w:val="2"/>
          </w:tcPr>
          <w:p w14:paraId="530AFFFF" w14:textId="77777777" w:rsidR="00285CE5" w:rsidRDefault="00285CE5" w:rsidP="00285CE5">
            <w:pPr>
              <w:tabs>
                <w:tab w:val="left" w:pos="142"/>
                <w:tab w:val="left" w:pos="2977"/>
              </w:tabs>
              <w:spacing w:after="120" w:line="24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Replicability</w:t>
            </w:r>
            <w:proofErr w:type="spellEnd"/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 and/or up-scaling</w:t>
            </w:r>
          </w:p>
          <w:p w14:paraId="5DF08941" w14:textId="7C246575" w:rsidR="004F58E5" w:rsidRPr="006B2336" w:rsidRDefault="004F58E5" w:rsidP="00285CE5">
            <w:pPr>
              <w:tabs>
                <w:tab w:val="left" w:pos="142"/>
                <w:tab w:val="left" w:pos="2977"/>
              </w:tabs>
              <w:spacing w:after="120" w:line="240" w:lineRule="auto"/>
              <w:rPr>
                <w:rFonts w:asciiTheme="minorHAnsi" w:hAnsiTheme="minorHAnsi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(</w:t>
            </w:r>
            <w:proofErr w:type="gramStart"/>
            <w:r>
              <w:rPr>
                <w:rFonts w:asciiTheme="minorHAnsi" w:hAnsiTheme="minorHAnsi" w:cs="Arial"/>
                <w:sz w:val="20"/>
                <w:szCs w:val="20"/>
              </w:rPr>
              <w:t>max</w:t>
            </w:r>
            <w:proofErr w:type="gramEnd"/>
            <w:r>
              <w:rPr>
                <w:rFonts w:asciiTheme="minorHAnsi" w:hAnsiTheme="minorHAnsi" w:cs="Arial"/>
                <w:sz w:val="20"/>
                <w:szCs w:val="20"/>
              </w:rPr>
              <w:t xml:space="preserve"> 200 words)</w:t>
            </w:r>
          </w:p>
        </w:tc>
        <w:tc>
          <w:tcPr>
            <w:tcW w:w="7230" w:type="dxa"/>
          </w:tcPr>
          <w:p w14:paraId="5F7AA93C" w14:textId="221E7227" w:rsidR="00285CE5" w:rsidRPr="00936E8A" w:rsidRDefault="00285CE5" w:rsidP="00443724">
            <w:pPr>
              <w:tabs>
                <w:tab w:val="left" w:pos="10740"/>
              </w:tabs>
              <w:spacing w:after="100" w:line="240" w:lineRule="auto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>
              <w:rPr>
                <w:rFonts w:asciiTheme="minorHAnsi" w:hAnsiTheme="minorHAnsi" w:cs="Arial"/>
                <w:bCs/>
                <w:sz w:val="18"/>
                <w:szCs w:val="18"/>
              </w:rPr>
              <w:t>In your view, w</w:t>
            </w:r>
            <w:r w:rsidRPr="002A6563">
              <w:rPr>
                <w:rFonts w:asciiTheme="minorHAnsi" w:hAnsiTheme="minorHAnsi" w:cs="Arial"/>
                <w:bCs/>
                <w:sz w:val="18"/>
                <w:szCs w:val="18"/>
              </w:rPr>
              <w:t xml:space="preserve">hat are the possibilities of extending the practice more widely? If you were giving advice to men and women </w:t>
            </w:r>
            <w:r>
              <w:rPr>
                <w:rFonts w:asciiTheme="minorHAnsi" w:hAnsiTheme="minorHAnsi" w:cs="Arial"/>
                <w:bCs/>
                <w:sz w:val="18"/>
                <w:szCs w:val="18"/>
              </w:rPr>
              <w:t>of</w:t>
            </w:r>
            <w:r w:rsidRPr="002A6563">
              <w:rPr>
                <w:rFonts w:asciiTheme="minorHAnsi" w:hAnsiTheme="minorHAnsi" w:cs="Arial"/>
                <w:bCs/>
                <w:sz w:val="18"/>
                <w:szCs w:val="18"/>
              </w:rPr>
              <w:t xml:space="preserve"> another geographic area, what are the conditi</w:t>
            </w:r>
            <w:r>
              <w:rPr>
                <w:rFonts w:asciiTheme="minorHAnsi" w:hAnsiTheme="minorHAnsi" w:cs="Arial"/>
                <w:bCs/>
                <w:sz w:val="18"/>
                <w:szCs w:val="18"/>
              </w:rPr>
              <w:t>ons that should be met</w:t>
            </w:r>
            <w:r w:rsidRPr="002A6563">
              <w:rPr>
                <w:rFonts w:asciiTheme="minorHAnsi" w:hAnsiTheme="minorHAnsi" w:cs="Arial"/>
                <w:bCs/>
                <w:sz w:val="18"/>
                <w:szCs w:val="18"/>
              </w:rPr>
              <w:t xml:space="preserve"> to ensure that t</w:t>
            </w:r>
            <w:r>
              <w:rPr>
                <w:rFonts w:asciiTheme="minorHAnsi" w:hAnsiTheme="minorHAnsi" w:cs="Arial"/>
                <w:bCs/>
                <w:sz w:val="18"/>
                <w:szCs w:val="18"/>
              </w:rPr>
              <w:t xml:space="preserve">he practice is replicated and </w:t>
            </w:r>
            <w:r w:rsidRPr="002A6563">
              <w:rPr>
                <w:rFonts w:asciiTheme="minorHAnsi" w:hAnsiTheme="minorHAnsi" w:cs="Arial"/>
                <w:bCs/>
                <w:sz w:val="18"/>
                <w:szCs w:val="18"/>
              </w:rPr>
              <w:t>adapted to the new context? The aim is to go further than the section "success factors" in specifying the requirements for replication of the practice on a larger scale (national, regional, international).</w:t>
            </w:r>
          </w:p>
        </w:tc>
      </w:tr>
      <w:tr w:rsidR="00A72896" w:rsidRPr="006B2336" w14:paraId="6A47DA39" w14:textId="77777777" w:rsidTr="000953DF">
        <w:tc>
          <w:tcPr>
            <w:tcW w:w="2376" w:type="dxa"/>
            <w:gridSpan w:val="2"/>
          </w:tcPr>
          <w:p w14:paraId="3C6BED72" w14:textId="77777777" w:rsidR="00A72896" w:rsidRDefault="00A72896" w:rsidP="001525C9">
            <w:pPr>
              <w:tabs>
                <w:tab w:val="left" w:pos="2977"/>
              </w:tabs>
              <w:spacing w:after="120" w:line="240" w:lineRule="auto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4B2B4E">
              <w:rPr>
                <w:rFonts w:asciiTheme="minorHAnsi" w:hAnsiTheme="minorHAnsi"/>
                <w:b/>
                <w:bCs/>
                <w:sz w:val="20"/>
                <w:szCs w:val="20"/>
              </w:rPr>
              <w:t>Equitability/participation</w:t>
            </w:r>
          </w:p>
          <w:p w14:paraId="6A9D88E2" w14:textId="1380FC7E" w:rsidR="004F58E5" w:rsidRPr="004B2B4E" w:rsidRDefault="004F58E5" w:rsidP="001525C9">
            <w:pPr>
              <w:tabs>
                <w:tab w:val="left" w:pos="2977"/>
              </w:tabs>
              <w:spacing w:after="120" w:line="240" w:lineRule="auto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(</w:t>
            </w:r>
            <w:proofErr w:type="gramStart"/>
            <w:r>
              <w:rPr>
                <w:rFonts w:asciiTheme="minorHAnsi" w:hAnsiTheme="minorHAnsi" w:cs="Arial"/>
                <w:sz w:val="20"/>
                <w:szCs w:val="20"/>
              </w:rPr>
              <w:t>max</w:t>
            </w:r>
            <w:proofErr w:type="gramEnd"/>
            <w:r>
              <w:rPr>
                <w:rFonts w:asciiTheme="minorHAnsi" w:hAnsiTheme="minorHAnsi" w:cs="Arial"/>
                <w:sz w:val="20"/>
                <w:szCs w:val="20"/>
              </w:rPr>
              <w:t xml:space="preserve"> 200 words)</w:t>
            </w:r>
          </w:p>
        </w:tc>
        <w:tc>
          <w:tcPr>
            <w:tcW w:w="7230" w:type="dxa"/>
          </w:tcPr>
          <w:p w14:paraId="38994063" w14:textId="27971F1D" w:rsidR="00A72896" w:rsidRPr="002A6563" w:rsidRDefault="00A72896" w:rsidP="00FC4304">
            <w:pPr>
              <w:tabs>
                <w:tab w:val="left" w:pos="142"/>
              </w:tabs>
              <w:spacing w:after="100" w:line="240" w:lineRule="auto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2A6563">
              <w:rPr>
                <w:rFonts w:asciiTheme="minorHAnsi" w:hAnsiTheme="minorHAnsi"/>
                <w:sz w:val="18"/>
                <w:szCs w:val="18"/>
              </w:rPr>
              <w:t>Explain how the practice is sensitive to principles of inclusion and equitability.</w:t>
            </w:r>
            <w:r w:rsidR="00FC4304">
              <w:rPr>
                <w:rFonts w:asciiTheme="minorHAnsi" w:hAnsiTheme="minorHAnsi"/>
                <w:sz w:val="18"/>
                <w:szCs w:val="18"/>
              </w:rPr>
              <w:t xml:space="preserve"> Consider the following aspects D</w:t>
            </w:r>
            <w:r w:rsidRPr="002A6563">
              <w:rPr>
                <w:rFonts w:asciiTheme="minorHAnsi" w:hAnsiTheme="minorHAnsi"/>
                <w:sz w:val="18"/>
                <w:szCs w:val="18"/>
              </w:rPr>
              <w:t>o all members participate and influence the process and decision-making (particularly regarding the inclusion of weaker groups such as women and youth</w:t>
            </w:r>
            <w:r w:rsidR="00B523F9">
              <w:rPr>
                <w:rFonts w:asciiTheme="minorHAnsi" w:hAnsiTheme="minorHAnsi"/>
                <w:sz w:val="18"/>
                <w:szCs w:val="18"/>
              </w:rPr>
              <w:t xml:space="preserve"> in terms of inclusion, role and possibly leadership</w:t>
            </w:r>
            <w:r w:rsidRPr="002A6563">
              <w:rPr>
                <w:rFonts w:asciiTheme="minorHAnsi" w:hAnsiTheme="minorHAnsi"/>
                <w:sz w:val="18"/>
                <w:szCs w:val="18"/>
              </w:rPr>
              <w:t xml:space="preserve">)? How is membership, formal or informal, granted (what are the discriminant factors)? Who are the leaders, how are they chosen, and are sub-groups represented by leader? </w:t>
            </w:r>
          </w:p>
        </w:tc>
      </w:tr>
      <w:tr w:rsidR="00A72896" w:rsidRPr="006B2336" w14:paraId="465EA6E1" w14:textId="77777777" w:rsidTr="000953DF">
        <w:tc>
          <w:tcPr>
            <w:tcW w:w="2376" w:type="dxa"/>
            <w:gridSpan w:val="2"/>
          </w:tcPr>
          <w:p w14:paraId="56632B97" w14:textId="77777777" w:rsidR="00A72896" w:rsidRDefault="00A72896" w:rsidP="001525C9">
            <w:pPr>
              <w:tabs>
                <w:tab w:val="left" w:pos="2977"/>
              </w:tabs>
              <w:spacing w:after="120" w:line="240" w:lineRule="auto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4B2B4E">
              <w:rPr>
                <w:rFonts w:asciiTheme="minorHAnsi" w:hAnsiTheme="minorHAnsi"/>
                <w:b/>
                <w:bCs/>
                <w:sz w:val="20"/>
                <w:szCs w:val="20"/>
              </w:rPr>
              <w:t>Gender sensitiveness</w:t>
            </w:r>
          </w:p>
          <w:p w14:paraId="1258AD9C" w14:textId="26FA1DD5" w:rsidR="004F58E5" w:rsidRPr="004B2B4E" w:rsidRDefault="004F58E5" w:rsidP="001525C9">
            <w:pPr>
              <w:tabs>
                <w:tab w:val="left" w:pos="2977"/>
              </w:tabs>
              <w:spacing w:after="120" w:line="240" w:lineRule="auto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(</w:t>
            </w:r>
            <w:proofErr w:type="gramStart"/>
            <w:r>
              <w:rPr>
                <w:rFonts w:asciiTheme="minorHAnsi" w:hAnsiTheme="minorHAnsi" w:cs="Arial"/>
                <w:sz w:val="20"/>
                <w:szCs w:val="20"/>
              </w:rPr>
              <w:t>max</w:t>
            </w:r>
            <w:proofErr w:type="gramEnd"/>
            <w:r>
              <w:rPr>
                <w:rFonts w:asciiTheme="minorHAnsi" w:hAnsiTheme="minorHAnsi" w:cs="Arial"/>
                <w:sz w:val="20"/>
                <w:szCs w:val="20"/>
              </w:rPr>
              <w:t xml:space="preserve"> 100 words)</w:t>
            </w:r>
          </w:p>
        </w:tc>
        <w:tc>
          <w:tcPr>
            <w:tcW w:w="7230" w:type="dxa"/>
          </w:tcPr>
          <w:p w14:paraId="6F08F9A8" w14:textId="77777777" w:rsidR="00A72896" w:rsidRPr="002A6563" w:rsidRDefault="00A72896" w:rsidP="001525C9">
            <w:pPr>
              <w:spacing w:after="60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Explain how the practice</w:t>
            </w:r>
            <w:r w:rsidRPr="002A6563">
              <w:rPr>
                <w:rFonts w:asciiTheme="minorHAnsi" w:hAnsiTheme="minorHAnsi"/>
                <w:sz w:val="18"/>
                <w:szCs w:val="18"/>
              </w:rPr>
              <w:t xml:space="preserve"> considers women’s a</w:t>
            </w:r>
            <w:r>
              <w:rPr>
                <w:rFonts w:asciiTheme="minorHAnsi" w:hAnsiTheme="minorHAnsi"/>
                <w:sz w:val="18"/>
                <w:szCs w:val="18"/>
              </w:rPr>
              <w:t>nd men’s different risks, needs and</w:t>
            </w:r>
            <w:r w:rsidRPr="002A6563">
              <w:rPr>
                <w:rFonts w:asciiTheme="minorHAnsi" w:hAnsiTheme="minorHAnsi"/>
                <w:sz w:val="18"/>
                <w:szCs w:val="18"/>
              </w:rPr>
              <w:t xml:space="preserve"> opportunit</w:t>
            </w:r>
            <w:r>
              <w:rPr>
                <w:rFonts w:asciiTheme="minorHAnsi" w:hAnsiTheme="minorHAnsi"/>
                <w:sz w:val="18"/>
                <w:szCs w:val="18"/>
              </w:rPr>
              <w:t>ies.</w:t>
            </w:r>
          </w:p>
        </w:tc>
      </w:tr>
    </w:tbl>
    <w:p w14:paraId="3834E187" w14:textId="77777777" w:rsidR="006B2336" w:rsidRPr="006B2336" w:rsidRDefault="006B2336">
      <w:pPr>
        <w:rPr>
          <w:rFonts w:asciiTheme="minorHAnsi" w:hAnsiTheme="minorHAnsi"/>
          <w:sz w:val="20"/>
          <w:szCs w:val="20"/>
        </w:rPr>
      </w:pPr>
    </w:p>
    <w:sectPr w:rsidR="006B2336" w:rsidRPr="006B2336" w:rsidSect="009C087B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41121E" w14:textId="77777777" w:rsidR="00017E50" w:rsidRDefault="00017E50" w:rsidP="00017E50">
      <w:pPr>
        <w:spacing w:after="0" w:line="240" w:lineRule="auto"/>
      </w:pPr>
      <w:r>
        <w:separator/>
      </w:r>
    </w:p>
  </w:endnote>
  <w:endnote w:type="continuationSeparator" w:id="0">
    <w:p w14:paraId="40ACB279" w14:textId="77777777" w:rsidR="00017E50" w:rsidRDefault="00017E50" w:rsidP="00017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宋体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214311" w14:textId="77777777" w:rsidR="00017E50" w:rsidRDefault="00017E50" w:rsidP="00017E50">
      <w:pPr>
        <w:spacing w:after="0" w:line="240" w:lineRule="auto"/>
      </w:pPr>
      <w:r>
        <w:separator/>
      </w:r>
    </w:p>
  </w:footnote>
  <w:footnote w:type="continuationSeparator" w:id="0">
    <w:p w14:paraId="1FF7F937" w14:textId="77777777" w:rsidR="00017E50" w:rsidRDefault="00017E50" w:rsidP="00017E50">
      <w:pPr>
        <w:spacing w:after="0" w:line="240" w:lineRule="auto"/>
      </w:pPr>
      <w:r>
        <w:continuationSeparator/>
      </w:r>
    </w:p>
  </w:footnote>
  <w:footnote w:id="1">
    <w:p w14:paraId="6C61A539" w14:textId="3F48D134" w:rsidR="00017E50" w:rsidRPr="00017E50" w:rsidRDefault="00017E50">
      <w:pPr>
        <w:pStyle w:val="FootnoteText"/>
        <w:rPr>
          <w:rFonts w:asciiTheme="minorHAnsi" w:hAnsiTheme="minorHAnsi"/>
          <w:sz w:val="18"/>
          <w:szCs w:val="18"/>
          <w:lang w:val="it-IT"/>
        </w:rPr>
      </w:pPr>
      <w:r w:rsidRPr="00017E50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017E50">
        <w:rPr>
          <w:rFonts w:asciiTheme="minorHAnsi" w:hAnsiTheme="minorHAnsi"/>
          <w:sz w:val="18"/>
          <w:szCs w:val="18"/>
        </w:rPr>
        <w:t xml:space="preserve"> This excludes informal safety nets purely based on family, friends, or kin relations and operating on occasional basis.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4B7D21"/>
    <w:multiLevelType w:val="hybridMultilevel"/>
    <w:tmpl w:val="5DAA96B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B8D54F2"/>
    <w:multiLevelType w:val="hybridMultilevel"/>
    <w:tmpl w:val="E104F948"/>
    <w:lvl w:ilvl="0" w:tplc="23F60B12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auto"/>
      </w:rPr>
    </w:lvl>
    <w:lvl w:ilvl="1" w:tplc="23F60B1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5FE493E"/>
    <w:multiLevelType w:val="hybridMultilevel"/>
    <w:tmpl w:val="11C4F1C0"/>
    <w:lvl w:ilvl="0" w:tplc="F992EAB2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  <w:sz w:val="32"/>
        <w:szCs w:val="32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336"/>
    <w:rsid w:val="00017E50"/>
    <w:rsid w:val="00024F9D"/>
    <w:rsid w:val="00032A82"/>
    <w:rsid w:val="00040405"/>
    <w:rsid w:val="000829F3"/>
    <w:rsid w:val="00083628"/>
    <w:rsid w:val="000953DF"/>
    <w:rsid w:val="000A3418"/>
    <w:rsid w:val="001147F8"/>
    <w:rsid w:val="00134C25"/>
    <w:rsid w:val="001425DE"/>
    <w:rsid w:val="001525C9"/>
    <w:rsid w:val="0015769A"/>
    <w:rsid w:val="00187DE1"/>
    <w:rsid w:val="001E76E9"/>
    <w:rsid w:val="002075A6"/>
    <w:rsid w:val="00212688"/>
    <w:rsid w:val="0022317E"/>
    <w:rsid w:val="002307B8"/>
    <w:rsid w:val="00266F98"/>
    <w:rsid w:val="00276822"/>
    <w:rsid w:val="00285CE5"/>
    <w:rsid w:val="00287334"/>
    <w:rsid w:val="002A75B7"/>
    <w:rsid w:val="003031DF"/>
    <w:rsid w:val="003146D4"/>
    <w:rsid w:val="003D0100"/>
    <w:rsid w:val="00443724"/>
    <w:rsid w:val="004B2B4E"/>
    <w:rsid w:val="004B770E"/>
    <w:rsid w:val="004D25CC"/>
    <w:rsid w:val="004F58E5"/>
    <w:rsid w:val="0050299E"/>
    <w:rsid w:val="005036C2"/>
    <w:rsid w:val="00503D85"/>
    <w:rsid w:val="00513CB5"/>
    <w:rsid w:val="0052747D"/>
    <w:rsid w:val="0054538E"/>
    <w:rsid w:val="005950E6"/>
    <w:rsid w:val="005E0F11"/>
    <w:rsid w:val="006221F9"/>
    <w:rsid w:val="00646712"/>
    <w:rsid w:val="0065366B"/>
    <w:rsid w:val="00675B6D"/>
    <w:rsid w:val="0069189A"/>
    <w:rsid w:val="00697E13"/>
    <w:rsid w:val="006A00AE"/>
    <w:rsid w:val="006B2336"/>
    <w:rsid w:val="006D29A7"/>
    <w:rsid w:val="00705AED"/>
    <w:rsid w:val="00710B11"/>
    <w:rsid w:val="00735364"/>
    <w:rsid w:val="007517BE"/>
    <w:rsid w:val="00776352"/>
    <w:rsid w:val="007A4A1D"/>
    <w:rsid w:val="007A4E69"/>
    <w:rsid w:val="007D385F"/>
    <w:rsid w:val="007F1FBC"/>
    <w:rsid w:val="007F3450"/>
    <w:rsid w:val="00804D63"/>
    <w:rsid w:val="008F1511"/>
    <w:rsid w:val="00905459"/>
    <w:rsid w:val="00920458"/>
    <w:rsid w:val="00925CCF"/>
    <w:rsid w:val="009313B5"/>
    <w:rsid w:val="00936E8A"/>
    <w:rsid w:val="0094277C"/>
    <w:rsid w:val="009748C2"/>
    <w:rsid w:val="009944C6"/>
    <w:rsid w:val="009A4ECB"/>
    <w:rsid w:val="009C087B"/>
    <w:rsid w:val="009E3D45"/>
    <w:rsid w:val="009F2F24"/>
    <w:rsid w:val="009F75BD"/>
    <w:rsid w:val="00A65035"/>
    <w:rsid w:val="00A72896"/>
    <w:rsid w:val="00A90F06"/>
    <w:rsid w:val="00AA7BFD"/>
    <w:rsid w:val="00AB159A"/>
    <w:rsid w:val="00AB5658"/>
    <w:rsid w:val="00AD3681"/>
    <w:rsid w:val="00AD767B"/>
    <w:rsid w:val="00AE60AD"/>
    <w:rsid w:val="00B30A2C"/>
    <w:rsid w:val="00B40810"/>
    <w:rsid w:val="00B462B0"/>
    <w:rsid w:val="00B523F9"/>
    <w:rsid w:val="00B714D2"/>
    <w:rsid w:val="00C364EC"/>
    <w:rsid w:val="00C4076A"/>
    <w:rsid w:val="00C44D1C"/>
    <w:rsid w:val="00C55AA3"/>
    <w:rsid w:val="00C65761"/>
    <w:rsid w:val="00C73FEA"/>
    <w:rsid w:val="00C76EEB"/>
    <w:rsid w:val="00D04308"/>
    <w:rsid w:val="00D30A53"/>
    <w:rsid w:val="00D61549"/>
    <w:rsid w:val="00D9491D"/>
    <w:rsid w:val="00DD326A"/>
    <w:rsid w:val="00DF35F9"/>
    <w:rsid w:val="00E268C0"/>
    <w:rsid w:val="00E62379"/>
    <w:rsid w:val="00EC0CC2"/>
    <w:rsid w:val="00EC66BE"/>
    <w:rsid w:val="00F1470E"/>
    <w:rsid w:val="00F70399"/>
    <w:rsid w:val="00F73CB6"/>
    <w:rsid w:val="00F94E57"/>
    <w:rsid w:val="00FB3835"/>
    <w:rsid w:val="00FC4304"/>
    <w:rsid w:val="00FE2F79"/>
    <w:rsid w:val="00FE3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20E82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87B"/>
    <w:rPr>
      <w:rFonts w:ascii="Times New Roman" w:hAnsi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F11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C0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087B"/>
    <w:rPr>
      <w:rFonts w:ascii="Times New Roman" w:hAnsi="Times New Roman"/>
      <w:sz w:val="24"/>
      <w:lang w:val="en-GB"/>
    </w:rPr>
  </w:style>
  <w:style w:type="paragraph" w:styleId="ListParagraph">
    <w:name w:val="List Paragraph"/>
    <w:basedOn w:val="Normal"/>
    <w:uiPriority w:val="34"/>
    <w:qFormat/>
    <w:rsid w:val="00AB565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829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9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9F3"/>
    <w:rPr>
      <w:rFonts w:ascii="Times New Roman" w:hAnsi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9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9F3"/>
    <w:rPr>
      <w:rFonts w:ascii="Times New Roman" w:hAnsi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2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29F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705AE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70399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017E50"/>
    <w:pPr>
      <w:spacing w:after="0" w:line="240" w:lineRule="auto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17E50"/>
    <w:rPr>
      <w:rFonts w:ascii="Times New Roman" w:hAnsi="Times New Roman"/>
      <w:sz w:val="24"/>
      <w:szCs w:val="24"/>
      <w:lang w:val="en-GB"/>
    </w:rPr>
  </w:style>
  <w:style w:type="character" w:styleId="FootnoteReference">
    <w:name w:val="footnote reference"/>
    <w:basedOn w:val="DefaultParagraphFont"/>
    <w:uiPriority w:val="99"/>
    <w:unhideWhenUsed/>
    <w:rsid w:val="00017E50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87B"/>
    <w:rPr>
      <w:rFonts w:ascii="Times New Roman" w:hAnsi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F11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C0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087B"/>
    <w:rPr>
      <w:rFonts w:ascii="Times New Roman" w:hAnsi="Times New Roman"/>
      <w:sz w:val="24"/>
      <w:lang w:val="en-GB"/>
    </w:rPr>
  </w:style>
  <w:style w:type="paragraph" w:styleId="ListParagraph">
    <w:name w:val="List Paragraph"/>
    <w:basedOn w:val="Normal"/>
    <w:uiPriority w:val="34"/>
    <w:qFormat/>
    <w:rsid w:val="00AB565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829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9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9F3"/>
    <w:rPr>
      <w:rFonts w:ascii="Times New Roman" w:hAnsi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9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9F3"/>
    <w:rPr>
      <w:rFonts w:ascii="Times New Roman" w:hAnsi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2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29F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705AE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70399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017E50"/>
    <w:pPr>
      <w:spacing w:after="0" w:line="240" w:lineRule="auto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17E50"/>
    <w:rPr>
      <w:rFonts w:ascii="Times New Roman" w:hAnsi="Times New Roman"/>
      <w:sz w:val="24"/>
      <w:szCs w:val="24"/>
      <w:lang w:val="en-GB"/>
    </w:rPr>
  </w:style>
  <w:style w:type="character" w:styleId="FootnoteReference">
    <w:name w:val="footnote reference"/>
    <w:basedOn w:val="DefaultParagraphFont"/>
    <w:uiPriority w:val="99"/>
    <w:unhideWhenUsed/>
    <w:rsid w:val="00017E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fao.org/3/a-as547e.pdf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3</Pages>
  <Words>1492</Words>
  <Characters>8511</Characters>
  <Application>Microsoft Macintosh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9984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Vinci (ESP)</dc:creator>
  <cp:lastModifiedBy>igortapiro</cp:lastModifiedBy>
  <cp:revision>27</cp:revision>
  <dcterms:created xsi:type="dcterms:W3CDTF">2014-09-11T15:00:00Z</dcterms:created>
  <dcterms:modified xsi:type="dcterms:W3CDTF">2015-03-24T11:32:00Z</dcterms:modified>
</cp:coreProperties>
</file>