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B479D" w14:textId="60734701" w:rsidR="00757B29" w:rsidRDefault="006B2336" w:rsidP="00053303">
      <w:pPr>
        <w:spacing w:after="120"/>
        <w:jc w:val="center"/>
        <w:outlineLvl w:val="0"/>
        <w:rPr>
          <w:rFonts w:asciiTheme="minorHAnsi" w:hAnsiTheme="minorHAnsi"/>
          <w:b/>
          <w:bCs/>
          <w:szCs w:val="24"/>
          <w:lang w:val="en-US"/>
        </w:rPr>
      </w:pPr>
      <w:r>
        <w:rPr>
          <w:rFonts w:asciiTheme="minorHAnsi" w:hAnsiTheme="minorHAnsi"/>
          <w:b/>
          <w:bCs/>
          <w:szCs w:val="24"/>
          <w:lang w:val="en-US"/>
        </w:rPr>
        <w:t>ANNEX</w:t>
      </w:r>
      <w:r w:rsidR="00992F24">
        <w:rPr>
          <w:rFonts w:asciiTheme="minorHAnsi" w:hAnsiTheme="minorHAnsi"/>
          <w:b/>
          <w:bCs/>
          <w:szCs w:val="24"/>
          <w:lang w:val="en-US"/>
        </w:rPr>
        <w:t xml:space="preserve"> B</w:t>
      </w:r>
    </w:p>
    <w:p w14:paraId="47674A25" w14:textId="2225789A" w:rsidR="0022317E" w:rsidRDefault="00555991" w:rsidP="00053303">
      <w:pPr>
        <w:spacing w:after="60"/>
        <w:jc w:val="center"/>
        <w:outlineLvl w:val="0"/>
        <w:rPr>
          <w:rFonts w:asciiTheme="minorHAnsi" w:hAnsiTheme="minorHAnsi"/>
          <w:b/>
          <w:bCs/>
          <w:szCs w:val="24"/>
          <w:lang w:val="en-US"/>
        </w:rPr>
      </w:pPr>
      <w:r w:rsidRPr="00555991">
        <w:rPr>
          <w:rFonts w:asciiTheme="minorHAnsi" w:hAnsiTheme="minorHAnsi"/>
          <w:b/>
          <w:bCs/>
          <w:szCs w:val="24"/>
          <w:lang w:val="en-US"/>
        </w:rPr>
        <w:t xml:space="preserve">Collective practices of </w:t>
      </w:r>
      <w:r w:rsidR="008209CD">
        <w:rPr>
          <w:rFonts w:asciiTheme="minorHAnsi" w:hAnsiTheme="minorHAnsi"/>
          <w:b/>
          <w:bCs/>
          <w:szCs w:val="24"/>
          <w:lang w:val="en-US"/>
        </w:rPr>
        <w:t>risk management</w:t>
      </w:r>
      <w:bookmarkStart w:id="0" w:name="_GoBack"/>
      <w:bookmarkEnd w:id="0"/>
    </w:p>
    <w:p w14:paraId="347C5B73" w14:textId="0F631849" w:rsidR="001922CB" w:rsidRPr="001922CB" w:rsidRDefault="000A2756" w:rsidP="00E85F2C">
      <w:pPr>
        <w:jc w:val="center"/>
        <w:outlineLvl w:val="0"/>
        <w:rPr>
          <w:rFonts w:asciiTheme="minorHAnsi" w:hAnsiTheme="minorHAnsi"/>
          <w:b/>
          <w:bCs/>
          <w:sz w:val="20"/>
          <w:szCs w:val="20"/>
          <w:lang w:val="en-US"/>
        </w:rPr>
      </w:pPr>
      <w:r w:rsidRPr="00F70399">
        <w:rPr>
          <w:rFonts w:asciiTheme="minorHAnsi" w:hAnsiTheme="minorHAnsi"/>
          <w:bCs/>
          <w:sz w:val="20"/>
          <w:szCs w:val="20"/>
          <w:lang w:val="en-US"/>
        </w:rPr>
        <w:t xml:space="preserve">(*Adapted from </w:t>
      </w:r>
      <w:r w:rsidRPr="00F70399">
        <w:rPr>
          <w:rFonts w:asciiTheme="minorHAnsi" w:hAnsiTheme="minorHAnsi"/>
          <w:sz w:val="20"/>
          <w:szCs w:val="20"/>
        </w:rPr>
        <w:t xml:space="preserve">FAO. 2014. </w:t>
      </w:r>
      <w:r w:rsidRPr="00F70399">
        <w:rPr>
          <w:rFonts w:asciiTheme="minorHAnsi" w:hAnsiTheme="minorHAnsi"/>
          <w:i/>
          <w:sz w:val="20"/>
          <w:szCs w:val="20"/>
        </w:rPr>
        <w:t xml:space="preserve"> </w:t>
      </w:r>
      <w:r w:rsidR="00053303">
        <w:rPr>
          <w:rFonts w:asciiTheme="minorHAnsi" w:hAnsiTheme="minorHAnsi"/>
          <w:i/>
          <w:sz w:val="20"/>
          <w:szCs w:val="20"/>
        </w:rPr>
        <w:t xml:space="preserve">Good </w:t>
      </w:r>
      <w:r w:rsidRPr="00F70399">
        <w:rPr>
          <w:rFonts w:asciiTheme="minorHAnsi" w:hAnsiTheme="minorHAnsi"/>
          <w:i/>
          <w:sz w:val="20"/>
          <w:szCs w:val="20"/>
        </w:rPr>
        <w:t>practices template</w:t>
      </w:r>
      <w:r w:rsidRPr="00F70399">
        <w:rPr>
          <w:rFonts w:asciiTheme="minorHAnsi" w:hAnsiTheme="minorHAnsi"/>
          <w:sz w:val="20"/>
          <w:szCs w:val="20"/>
        </w:rPr>
        <w:t xml:space="preserve">. </w:t>
      </w:r>
      <w:hyperlink r:id="rId9" w:history="1">
        <w:r w:rsidRPr="00F70399">
          <w:rPr>
            <w:rStyle w:val="Hyperlink"/>
            <w:rFonts w:asciiTheme="minorHAnsi" w:hAnsiTheme="minorHAnsi"/>
            <w:sz w:val="20"/>
            <w:szCs w:val="20"/>
          </w:rPr>
          <w:t>www.fao.org/3/a-as547e.pdf</w:t>
        </w:r>
      </w:hyperlink>
      <w:r w:rsidRPr="00F70399">
        <w:rPr>
          <w:rFonts w:asciiTheme="minorHAnsi" w:hAnsiTheme="minorHAnsi"/>
          <w:bCs/>
          <w:sz w:val="20"/>
          <w:szCs w:val="20"/>
          <w:lang w:val="en-US"/>
        </w:rPr>
        <w:t>)</w:t>
      </w:r>
      <w:r>
        <w:rPr>
          <w:rFonts w:asciiTheme="minorHAnsi" w:hAnsiTheme="minorHAnsi"/>
          <w:b/>
          <w:bCs/>
          <w:sz w:val="20"/>
          <w:szCs w:val="20"/>
          <w:lang w:val="en-US"/>
        </w:rPr>
        <w:t xml:space="preserve">  </w:t>
      </w:r>
      <w:r w:rsidR="00FF306F">
        <w:rPr>
          <w:rFonts w:asciiTheme="minorHAnsi" w:hAnsiTheme="minorHAnsi"/>
          <w:b/>
          <w:bCs/>
          <w:sz w:val="20"/>
          <w:szCs w:val="20"/>
          <w:lang w:val="en-US"/>
        </w:rPr>
        <w:t xml:space="preserve"> </w:t>
      </w:r>
    </w:p>
    <w:tbl>
      <w:tblPr>
        <w:tblW w:w="9606" w:type="dxa"/>
        <w:tblBorders>
          <w:top w:val="single" w:sz="12" w:space="0" w:color="244061" w:themeColor="accent1" w:themeShade="80"/>
          <w:bottom w:val="single" w:sz="12" w:space="0" w:color="244061" w:themeColor="accent1" w:themeShade="80"/>
          <w:insideH w:val="single" w:sz="12" w:space="0" w:color="244061" w:themeColor="accent1" w:themeShade="80"/>
        </w:tblBorders>
        <w:tblLayout w:type="fixed"/>
        <w:tblLook w:val="04A0" w:firstRow="1" w:lastRow="0" w:firstColumn="1" w:lastColumn="0" w:noHBand="0" w:noVBand="1"/>
      </w:tblPr>
      <w:tblGrid>
        <w:gridCol w:w="1188"/>
        <w:gridCol w:w="1188"/>
        <w:gridCol w:w="7230"/>
      </w:tblGrid>
      <w:tr w:rsidR="006B2336" w:rsidRPr="006B2336" w14:paraId="365A80F4" w14:textId="77777777" w:rsidTr="004B0258">
        <w:trPr>
          <w:trHeight w:val="340"/>
        </w:trPr>
        <w:tc>
          <w:tcPr>
            <w:tcW w:w="2376" w:type="dxa"/>
            <w:gridSpan w:val="2"/>
            <w:shd w:val="clear" w:color="auto" w:fill="95B3D7" w:themeFill="accent1" w:themeFillTint="99"/>
            <w:vAlign w:val="center"/>
          </w:tcPr>
          <w:p w14:paraId="21CD12C9" w14:textId="77777777" w:rsidR="006B2336" w:rsidRPr="006B2336" w:rsidRDefault="006B2336" w:rsidP="000A2756">
            <w:pPr>
              <w:spacing w:after="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Element</w:t>
            </w:r>
          </w:p>
        </w:tc>
        <w:tc>
          <w:tcPr>
            <w:tcW w:w="7230" w:type="dxa"/>
            <w:shd w:val="clear" w:color="auto" w:fill="95B3D7" w:themeFill="accent1" w:themeFillTint="99"/>
            <w:vAlign w:val="center"/>
          </w:tcPr>
          <w:p w14:paraId="535671D9" w14:textId="77777777" w:rsidR="006B2336" w:rsidRPr="006B2336" w:rsidRDefault="006B2336" w:rsidP="000A2756">
            <w:pPr>
              <w:spacing w:after="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Guiding questions</w:t>
            </w:r>
          </w:p>
        </w:tc>
      </w:tr>
      <w:tr w:rsidR="000A2756" w:rsidRPr="006B2336" w14:paraId="272DDB26" w14:textId="77777777" w:rsidTr="000A2756">
        <w:tc>
          <w:tcPr>
            <w:tcW w:w="9606" w:type="dxa"/>
            <w:gridSpan w:val="3"/>
            <w:vAlign w:val="center"/>
          </w:tcPr>
          <w:p w14:paraId="70C3EB7C" w14:textId="77777777" w:rsidR="000A2756" w:rsidRPr="003146D4" w:rsidRDefault="000A2756" w:rsidP="000A2756">
            <w:pPr>
              <w:spacing w:before="120" w:after="60" w:line="240" w:lineRule="auto"/>
              <w:jc w:val="center"/>
              <w:rPr>
                <w:rFonts w:asciiTheme="minorHAnsi" w:hAnsiTheme="minorHAnsi" w:cs="Arial"/>
                <w:bCs/>
                <w:szCs w:val="24"/>
                <w:lang w:eastAsia="fr-FR"/>
              </w:rPr>
            </w:pPr>
            <w:r w:rsidRPr="000953DF">
              <w:rPr>
                <w:rFonts w:asciiTheme="minorHAnsi" w:hAnsiTheme="minorHAnsi" w:cs="Arial"/>
                <w:b/>
                <w:bCs/>
                <w:i/>
                <w:iCs/>
                <w:color w:val="244061" w:themeColor="accent1" w:themeShade="80"/>
                <w:szCs w:val="24"/>
                <w:lang w:eastAsia="fr-FR"/>
              </w:rPr>
              <w:t>ABOUT THE SUBMISSION</w:t>
            </w:r>
          </w:p>
        </w:tc>
      </w:tr>
      <w:tr w:rsidR="000A2756" w:rsidRPr="006B2336" w14:paraId="00C80CED" w14:textId="77777777" w:rsidTr="000A2756">
        <w:tc>
          <w:tcPr>
            <w:tcW w:w="2376" w:type="dxa"/>
            <w:gridSpan w:val="2"/>
            <w:vAlign w:val="center"/>
          </w:tcPr>
          <w:p w14:paraId="253D183F" w14:textId="77777777" w:rsidR="000A2756" w:rsidRPr="006B2336" w:rsidRDefault="000A2756" w:rsidP="000A2756">
            <w:pPr>
              <w:spacing w:before="120"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Title</w:t>
            </w:r>
          </w:p>
        </w:tc>
        <w:tc>
          <w:tcPr>
            <w:tcW w:w="7230" w:type="dxa"/>
          </w:tcPr>
          <w:p w14:paraId="33D801C1" w14:textId="77777777" w:rsidR="000A2756" w:rsidRPr="00936E8A" w:rsidRDefault="000A2756" w:rsidP="000A2756">
            <w:pPr>
              <w:spacing w:before="120" w:after="60" w:line="240" w:lineRule="auto"/>
              <w:jc w:val="both"/>
              <w:rPr>
                <w:rFonts w:asciiTheme="minorHAnsi" w:hAnsiTheme="minorHAnsi" w:cs="Arial"/>
                <w:bCs/>
                <w:sz w:val="18"/>
                <w:szCs w:val="18"/>
                <w:lang w:eastAsia="fr-FR"/>
              </w:rPr>
            </w:pPr>
            <w:r w:rsidRPr="00936E8A">
              <w:rPr>
                <w:rFonts w:asciiTheme="minorHAnsi" w:hAnsiTheme="minorHAnsi" w:cs="Arial"/>
                <w:bCs/>
                <w:sz w:val="18"/>
                <w:szCs w:val="18"/>
                <w:lang w:eastAsia="fr-FR"/>
              </w:rPr>
              <w:t>What is the name that best describes the practice?</w:t>
            </w:r>
          </w:p>
        </w:tc>
      </w:tr>
      <w:tr w:rsidR="000A2756" w:rsidRPr="006B2336" w14:paraId="2ADC7A41" w14:textId="77777777" w:rsidTr="000A2756">
        <w:tc>
          <w:tcPr>
            <w:tcW w:w="2376" w:type="dxa"/>
            <w:gridSpan w:val="2"/>
          </w:tcPr>
          <w:p w14:paraId="15A4A256" w14:textId="77777777" w:rsidR="000A2756" w:rsidRPr="006B2336" w:rsidRDefault="000A2756" w:rsidP="000A2756">
            <w:pPr>
              <w:tabs>
                <w:tab w:val="left" w:pos="142"/>
              </w:tabs>
              <w:spacing w:after="120" w:line="240" w:lineRule="auto"/>
              <w:rPr>
                <w:rFonts w:asciiTheme="minorHAnsi" w:hAnsiTheme="minorHAnsi" w:cs="Arial"/>
                <w:b/>
                <w:sz w:val="20"/>
                <w:szCs w:val="20"/>
              </w:rPr>
            </w:pPr>
            <w:r w:rsidRPr="006B2336">
              <w:rPr>
                <w:rFonts w:asciiTheme="minorHAnsi" w:hAnsiTheme="minorHAnsi" w:cs="Arial"/>
                <w:b/>
                <w:sz w:val="20"/>
                <w:szCs w:val="20"/>
              </w:rPr>
              <w:t>Author(s)</w:t>
            </w:r>
          </w:p>
        </w:tc>
        <w:tc>
          <w:tcPr>
            <w:tcW w:w="7230" w:type="dxa"/>
          </w:tcPr>
          <w:p w14:paraId="67F48699" w14:textId="77777777" w:rsidR="000A2756" w:rsidRPr="00936E8A" w:rsidRDefault="000A2756" w:rsidP="000A2756">
            <w:p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lang w:eastAsia="fr-FR"/>
              </w:rPr>
              <w:t>Who wrote the practice document?</w:t>
            </w:r>
          </w:p>
        </w:tc>
      </w:tr>
      <w:tr w:rsidR="000A2756" w:rsidRPr="00F94E57" w14:paraId="1DD2E6D8" w14:textId="77777777" w:rsidTr="000A2756">
        <w:tc>
          <w:tcPr>
            <w:tcW w:w="2376" w:type="dxa"/>
            <w:gridSpan w:val="2"/>
          </w:tcPr>
          <w:p w14:paraId="674AE986" w14:textId="77777777" w:rsidR="000A2756" w:rsidRPr="00F94E57" w:rsidRDefault="000A2756"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b/>
                <w:sz w:val="20"/>
                <w:szCs w:val="20"/>
              </w:rPr>
              <w:t>Publication date</w:t>
            </w:r>
          </w:p>
        </w:tc>
        <w:tc>
          <w:tcPr>
            <w:tcW w:w="7230" w:type="dxa"/>
          </w:tcPr>
          <w:p w14:paraId="3FEDB8AF" w14:textId="76E2A971" w:rsidR="000A2756" w:rsidRPr="00F94E57" w:rsidRDefault="008B3664" w:rsidP="000A2756">
            <w:pPr>
              <w:tabs>
                <w:tab w:val="left" w:pos="10740"/>
              </w:tabs>
              <w:spacing w:after="60" w:line="240" w:lineRule="auto"/>
              <w:jc w:val="both"/>
              <w:rPr>
                <w:rFonts w:asciiTheme="minorHAnsi" w:hAnsiTheme="minorHAnsi" w:cs="Arial"/>
                <w:sz w:val="18"/>
                <w:szCs w:val="18"/>
                <w:lang w:eastAsia="fr-FR"/>
              </w:rPr>
            </w:pPr>
            <w:r>
              <w:rPr>
                <w:rFonts w:asciiTheme="minorHAnsi" w:hAnsiTheme="minorHAnsi" w:cs="Arial"/>
                <w:bCs/>
                <w:sz w:val="18"/>
                <w:szCs w:val="18"/>
                <w:lang w:eastAsia="fr-FR"/>
              </w:rPr>
              <w:t>When (month and year) was the</w:t>
            </w:r>
            <w:r w:rsidR="000A2756" w:rsidRPr="0029552B">
              <w:rPr>
                <w:rFonts w:asciiTheme="minorHAnsi" w:hAnsiTheme="minorHAnsi" w:cs="Arial"/>
                <w:bCs/>
                <w:sz w:val="18"/>
                <w:szCs w:val="18"/>
                <w:lang w:eastAsia="fr-FR"/>
              </w:rPr>
              <w:t xml:space="preserve"> practice documented/published</w:t>
            </w:r>
            <w:r w:rsidR="000A2756">
              <w:rPr>
                <w:rFonts w:asciiTheme="minorHAnsi" w:hAnsiTheme="minorHAnsi" w:cs="Arial"/>
                <w:bCs/>
                <w:sz w:val="18"/>
                <w:szCs w:val="18"/>
                <w:lang w:eastAsia="fr-FR"/>
              </w:rPr>
              <w:t xml:space="preserve"> (if this is the case)</w:t>
            </w:r>
            <w:r w:rsidR="000A2756" w:rsidRPr="0029552B">
              <w:rPr>
                <w:rFonts w:asciiTheme="minorHAnsi" w:hAnsiTheme="minorHAnsi" w:cs="Arial"/>
                <w:bCs/>
                <w:sz w:val="18"/>
                <w:szCs w:val="18"/>
                <w:lang w:eastAsia="fr-FR"/>
              </w:rPr>
              <w:t>?</w:t>
            </w:r>
          </w:p>
        </w:tc>
      </w:tr>
      <w:tr w:rsidR="000A2756" w:rsidRPr="00F94E57" w14:paraId="6A65884D" w14:textId="77777777" w:rsidTr="000A2756">
        <w:tc>
          <w:tcPr>
            <w:tcW w:w="2376" w:type="dxa"/>
            <w:gridSpan w:val="2"/>
          </w:tcPr>
          <w:p w14:paraId="3EEEBB12" w14:textId="77777777" w:rsidR="000A2756" w:rsidRPr="00F94E57" w:rsidRDefault="000A2756" w:rsidP="000A2756">
            <w:pPr>
              <w:tabs>
                <w:tab w:val="left" w:pos="10740"/>
              </w:tabs>
              <w:spacing w:after="120" w:line="240" w:lineRule="auto"/>
              <w:rPr>
                <w:rFonts w:asciiTheme="minorHAnsi" w:hAnsiTheme="minorHAnsi" w:cs="Arial"/>
                <w:b/>
                <w:bCs/>
                <w:sz w:val="20"/>
                <w:szCs w:val="20"/>
                <w:lang w:eastAsia="fr-FR"/>
              </w:rPr>
            </w:pPr>
            <w:r w:rsidRPr="00F94E57">
              <w:rPr>
                <w:rFonts w:asciiTheme="minorHAnsi" w:hAnsiTheme="minorHAnsi" w:cs="Arial"/>
                <w:b/>
                <w:bCs/>
                <w:sz w:val="20"/>
                <w:szCs w:val="20"/>
                <w:lang w:eastAsia="fr-FR"/>
              </w:rPr>
              <w:t xml:space="preserve">Publisher </w:t>
            </w:r>
          </w:p>
        </w:tc>
        <w:tc>
          <w:tcPr>
            <w:tcW w:w="7230" w:type="dxa"/>
          </w:tcPr>
          <w:p w14:paraId="678B69C5" w14:textId="77777777" w:rsidR="000A2756" w:rsidRPr="00F94E57" w:rsidRDefault="000A2756" w:rsidP="000A2756">
            <w:pPr>
              <w:tabs>
                <w:tab w:val="left" w:pos="10740"/>
              </w:tabs>
              <w:spacing w:after="60" w:line="240" w:lineRule="auto"/>
              <w:jc w:val="both"/>
              <w:rPr>
                <w:rFonts w:asciiTheme="minorHAnsi" w:hAnsiTheme="minorHAnsi" w:cs="Arial"/>
                <w:sz w:val="18"/>
                <w:szCs w:val="18"/>
                <w:lang w:eastAsia="fr-FR"/>
              </w:rPr>
            </w:pPr>
            <w:r w:rsidRPr="00F94E57">
              <w:rPr>
                <w:rFonts w:asciiTheme="minorHAnsi" w:hAnsiTheme="minorHAnsi" w:cs="Arial"/>
                <w:sz w:val="18"/>
                <w:szCs w:val="18"/>
                <w:lang w:eastAsia="fr-FR"/>
              </w:rPr>
              <w:t>What is the name of FAO’s technical unit or Decentralised office</w:t>
            </w:r>
            <w:r>
              <w:rPr>
                <w:rFonts w:asciiTheme="minorHAnsi" w:hAnsiTheme="minorHAnsi" w:cs="Arial"/>
                <w:sz w:val="18"/>
                <w:szCs w:val="18"/>
                <w:lang w:eastAsia="fr-FR"/>
              </w:rPr>
              <w:t>, or other organisation</w:t>
            </w:r>
            <w:r w:rsidRPr="00F94E57">
              <w:rPr>
                <w:rFonts w:asciiTheme="minorHAnsi" w:hAnsiTheme="minorHAnsi" w:cs="Arial"/>
                <w:sz w:val="18"/>
                <w:szCs w:val="18"/>
                <w:lang w:eastAsia="fr-FR"/>
              </w:rPr>
              <w:t xml:space="preserve"> that is submitting the practice? </w:t>
            </w:r>
          </w:p>
        </w:tc>
      </w:tr>
      <w:tr w:rsidR="000A2756" w:rsidRPr="006B2336" w14:paraId="0A2FCCD9" w14:textId="77777777" w:rsidTr="000A2756">
        <w:trPr>
          <w:trHeight w:val="225"/>
        </w:trPr>
        <w:tc>
          <w:tcPr>
            <w:tcW w:w="9606" w:type="dxa"/>
            <w:gridSpan w:val="3"/>
            <w:vAlign w:val="center"/>
          </w:tcPr>
          <w:p w14:paraId="542AD4BA" w14:textId="77777777" w:rsidR="000A2756" w:rsidRPr="00776352" w:rsidRDefault="000A2756" w:rsidP="000A2756">
            <w:pPr>
              <w:spacing w:before="120" w:after="60" w:line="240" w:lineRule="auto"/>
              <w:jc w:val="center"/>
              <w:rPr>
                <w:rFonts w:asciiTheme="minorHAnsi" w:hAnsiTheme="minorHAnsi" w:cs="Arial"/>
                <w:b/>
                <w:bCs/>
                <w:i/>
                <w:iCs/>
                <w:color w:val="244061" w:themeColor="accent1" w:themeShade="80"/>
                <w:szCs w:val="24"/>
                <w:lang w:eastAsia="fr-FR"/>
              </w:rPr>
            </w:pPr>
            <w:r w:rsidRPr="000953DF">
              <w:rPr>
                <w:rFonts w:asciiTheme="minorHAnsi" w:hAnsiTheme="minorHAnsi" w:cs="Arial"/>
                <w:b/>
                <w:bCs/>
                <w:i/>
                <w:iCs/>
                <w:color w:val="244061" w:themeColor="accent1" w:themeShade="80"/>
                <w:szCs w:val="24"/>
                <w:lang w:eastAsia="fr-FR"/>
              </w:rPr>
              <w:t>RELEVANCE OF THE RURAL ORGANI</w:t>
            </w:r>
            <w:r>
              <w:rPr>
                <w:rFonts w:asciiTheme="minorHAnsi" w:hAnsiTheme="minorHAnsi" w:cs="Arial"/>
                <w:b/>
                <w:bCs/>
                <w:i/>
                <w:iCs/>
                <w:color w:val="244061" w:themeColor="accent1" w:themeShade="80"/>
                <w:szCs w:val="24"/>
                <w:lang w:eastAsia="fr-FR"/>
              </w:rPr>
              <w:t>S</w:t>
            </w:r>
            <w:r w:rsidRPr="000953DF">
              <w:rPr>
                <w:rFonts w:asciiTheme="minorHAnsi" w:hAnsiTheme="minorHAnsi" w:cs="Arial"/>
                <w:b/>
                <w:bCs/>
                <w:i/>
                <w:iCs/>
                <w:color w:val="244061" w:themeColor="accent1" w:themeShade="80"/>
                <w:szCs w:val="24"/>
                <w:lang w:eastAsia="fr-FR"/>
              </w:rPr>
              <w:t>ATION</w:t>
            </w:r>
            <w:r>
              <w:rPr>
                <w:rFonts w:asciiTheme="minorHAnsi" w:hAnsiTheme="minorHAnsi" w:cs="Arial"/>
                <w:b/>
                <w:bCs/>
                <w:i/>
                <w:iCs/>
                <w:color w:val="244061" w:themeColor="accent1" w:themeShade="80"/>
                <w:szCs w:val="24"/>
                <w:lang w:eastAsia="fr-FR"/>
              </w:rPr>
              <w:t xml:space="preserve"> </w:t>
            </w:r>
            <w:r w:rsidRPr="00776352">
              <w:rPr>
                <w:rFonts w:asciiTheme="minorHAnsi" w:hAnsiTheme="minorHAnsi" w:cs="Arial"/>
                <w:bCs/>
                <w:i/>
                <w:iCs/>
                <w:color w:val="244061" w:themeColor="accent1" w:themeShade="80"/>
                <w:sz w:val="20"/>
                <w:szCs w:val="20"/>
                <w:lang w:eastAsia="fr-FR"/>
              </w:rPr>
              <w:t>(tick yes or no)</w:t>
            </w:r>
          </w:p>
        </w:tc>
      </w:tr>
      <w:tr w:rsidR="000A2756" w:rsidRPr="006B2336" w14:paraId="35907E6F" w14:textId="77777777" w:rsidTr="000A2756">
        <w:tc>
          <w:tcPr>
            <w:tcW w:w="1188" w:type="dxa"/>
            <w:vAlign w:val="center"/>
          </w:tcPr>
          <w:p w14:paraId="66D25C2C"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Yes</w:t>
            </w:r>
          </w:p>
        </w:tc>
        <w:tc>
          <w:tcPr>
            <w:tcW w:w="1188" w:type="dxa"/>
            <w:vAlign w:val="center"/>
          </w:tcPr>
          <w:p w14:paraId="2F26FECB"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No</w:t>
            </w:r>
          </w:p>
        </w:tc>
        <w:tc>
          <w:tcPr>
            <w:tcW w:w="7230" w:type="dxa"/>
          </w:tcPr>
          <w:p w14:paraId="0609806D" w14:textId="4E89FA8A" w:rsidR="000A2756" w:rsidRPr="002A6563" w:rsidRDefault="000A2756" w:rsidP="000A2756">
            <w:pPr>
              <w:tabs>
                <w:tab w:val="left" w:pos="142"/>
              </w:tabs>
              <w:spacing w:after="60" w:line="240" w:lineRule="auto"/>
              <w:jc w:val="both"/>
              <w:rPr>
                <w:rFonts w:asciiTheme="minorHAnsi" w:hAnsiTheme="minorHAnsi" w:cs="Arial"/>
                <w:bCs/>
                <w:sz w:val="18"/>
                <w:szCs w:val="18"/>
              </w:rPr>
            </w:pPr>
            <w:r>
              <w:rPr>
                <w:rFonts w:asciiTheme="minorHAnsi" w:hAnsiTheme="minorHAnsi"/>
                <w:sz w:val="18"/>
                <w:szCs w:val="18"/>
              </w:rPr>
              <w:t>The  practice</w:t>
            </w:r>
            <w:r w:rsidRPr="002A6563">
              <w:rPr>
                <w:rFonts w:asciiTheme="minorHAnsi" w:hAnsiTheme="minorHAnsi"/>
                <w:sz w:val="18"/>
                <w:szCs w:val="18"/>
              </w:rPr>
              <w:t xml:space="preserve"> refer to one type of Rural Organisation listed in the rationale (microinsurance </w:t>
            </w:r>
            <w:r>
              <w:rPr>
                <w:rFonts w:asciiTheme="minorHAnsi" w:hAnsiTheme="minorHAnsi"/>
                <w:sz w:val="18"/>
                <w:szCs w:val="18"/>
              </w:rPr>
              <w:t xml:space="preserve">or microfinance organisations, </w:t>
            </w:r>
            <w:r w:rsidRPr="002A6563">
              <w:rPr>
                <w:rFonts w:asciiTheme="minorHAnsi" w:hAnsiTheme="minorHAnsi"/>
                <w:sz w:val="18"/>
                <w:szCs w:val="18"/>
              </w:rPr>
              <w:t>producers’, traders’ and processors’ organi</w:t>
            </w:r>
            <w:r>
              <w:rPr>
                <w:rFonts w:asciiTheme="minorHAnsi" w:hAnsiTheme="minorHAnsi"/>
                <w:sz w:val="18"/>
                <w:szCs w:val="18"/>
              </w:rPr>
              <w:t xml:space="preserve">sations, </w:t>
            </w:r>
            <w:r w:rsidRPr="002A6563">
              <w:rPr>
                <w:rFonts w:asciiTheme="minorHAnsi" w:hAnsiTheme="minorHAnsi"/>
                <w:sz w:val="18"/>
                <w:szCs w:val="18"/>
              </w:rPr>
              <w:t>informal groups)</w:t>
            </w:r>
          </w:p>
        </w:tc>
      </w:tr>
      <w:tr w:rsidR="000A2756" w:rsidRPr="006B2336" w14:paraId="49237CD1" w14:textId="77777777" w:rsidTr="000A2756">
        <w:tc>
          <w:tcPr>
            <w:tcW w:w="1188" w:type="dxa"/>
            <w:vAlign w:val="center"/>
          </w:tcPr>
          <w:p w14:paraId="034F41F1"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Yes</w:t>
            </w:r>
          </w:p>
        </w:tc>
        <w:tc>
          <w:tcPr>
            <w:tcW w:w="1188" w:type="dxa"/>
            <w:vAlign w:val="center"/>
          </w:tcPr>
          <w:p w14:paraId="12A17752"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No</w:t>
            </w:r>
          </w:p>
        </w:tc>
        <w:tc>
          <w:tcPr>
            <w:tcW w:w="7230" w:type="dxa"/>
          </w:tcPr>
          <w:p w14:paraId="576B442E" w14:textId="77777777" w:rsidR="000A2756" w:rsidRPr="002A6563" w:rsidRDefault="000A2756" w:rsidP="000A2756">
            <w:pPr>
              <w:tabs>
                <w:tab w:val="left" w:pos="142"/>
              </w:tabs>
              <w:spacing w:after="60" w:line="240" w:lineRule="auto"/>
              <w:jc w:val="both"/>
              <w:rPr>
                <w:rFonts w:asciiTheme="minorHAnsi" w:hAnsiTheme="minorHAnsi" w:cs="Arial"/>
                <w:bCs/>
                <w:sz w:val="18"/>
                <w:szCs w:val="18"/>
              </w:rPr>
            </w:pPr>
            <w:r>
              <w:rPr>
                <w:rFonts w:asciiTheme="minorHAnsi" w:hAnsiTheme="minorHAnsi"/>
                <w:sz w:val="18"/>
                <w:szCs w:val="18"/>
              </w:rPr>
              <w:t>Participation</w:t>
            </w:r>
            <w:r w:rsidRPr="002A6563">
              <w:rPr>
                <w:rFonts w:asciiTheme="minorHAnsi" w:hAnsiTheme="minorHAnsi"/>
                <w:sz w:val="18"/>
                <w:szCs w:val="18"/>
              </w:rPr>
              <w:t xml:space="preserve"> </w:t>
            </w:r>
            <w:r>
              <w:rPr>
                <w:rFonts w:asciiTheme="minorHAnsi" w:hAnsiTheme="minorHAnsi"/>
                <w:sz w:val="18"/>
                <w:szCs w:val="18"/>
              </w:rPr>
              <w:t xml:space="preserve">in the RO </w:t>
            </w:r>
            <w:r w:rsidRPr="002A6563">
              <w:rPr>
                <w:rFonts w:asciiTheme="minorHAnsi" w:hAnsiTheme="minorHAnsi"/>
                <w:sz w:val="18"/>
                <w:szCs w:val="18"/>
              </w:rPr>
              <w:t>is based on membership. This can be formal (e.g. subscription fee) or informal (members are recognise</w:t>
            </w:r>
            <w:r>
              <w:rPr>
                <w:rFonts w:asciiTheme="minorHAnsi" w:hAnsiTheme="minorHAnsi"/>
                <w:sz w:val="18"/>
                <w:szCs w:val="18"/>
              </w:rPr>
              <w:t xml:space="preserve">d </w:t>
            </w:r>
            <w:r w:rsidRPr="002A6563">
              <w:rPr>
                <w:rFonts w:asciiTheme="minorHAnsi" w:hAnsiTheme="minorHAnsi"/>
                <w:sz w:val="18"/>
                <w:szCs w:val="18"/>
              </w:rPr>
              <w:t>by others as part of the group)</w:t>
            </w:r>
          </w:p>
        </w:tc>
      </w:tr>
      <w:tr w:rsidR="000A2756" w:rsidRPr="006B2336" w14:paraId="7594901A" w14:textId="77777777" w:rsidTr="000A2756">
        <w:tc>
          <w:tcPr>
            <w:tcW w:w="1188" w:type="dxa"/>
            <w:vAlign w:val="center"/>
          </w:tcPr>
          <w:p w14:paraId="71782B2D"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Yes</w:t>
            </w:r>
          </w:p>
        </w:tc>
        <w:tc>
          <w:tcPr>
            <w:tcW w:w="1188" w:type="dxa"/>
            <w:vAlign w:val="center"/>
          </w:tcPr>
          <w:p w14:paraId="2A1D419A" w14:textId="77777777" w:rsidR="000A2756" w:rsidRPr="00287334" w:rsidRDefault="000A2756" w:rsidP="000A2756">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No</w:t>
            </w:r>
          </w:p>
        </w:tc>
        <w:tc>
          <w:tcPr>
            <w:tcW w:w="7230" w:type="dxa"/>
          </w:tcPr>
          <w:p w14:paraId="3F6A8C49" w14:textId="2AE4387A" w:rsidR="000A2756" w:rsidRPr="002A6563" w:rsidRDefault="000A2756" w:rsidP="000A2756">
            <w:pPr>
              <w:tabs>
                <w:tab w:val="left" w:pos="142"/>
              </w:tabs>
              <w:spacing w:after="60" w:line="240" w:lineRule="auto"/>
              <w:jc w:val="both"/>
              <w:rPr>
                <w:rFonts w:asciiTheme="minorHAnsi" w:hAnsiTheme="minorHAnsi" w:cs="Arial"/>
                <w:bCs/>
                <w:sz w:val="18"/>
                <w:szCs w:val="18"/>
              </w:rPr>
            </w:pPr>
            <w:r w:rsidRPr="002A6563">
              <w:rPr>
                <w:rFonts w:asciiTheme="minorHAnsi" w:hAnsiTheme="minorHAnsi"/>
                <w:sz w:val="18"/>
                <w:szCs w:val="18"/>
              </w:rPr>
              <w:t xml:space="preserve">Members </w:t>
            </w:r>
            <w:r>
              <w:rPr>
                <w:rFonts w:asciiTheme="minorHAnsi" w:hAnsiTheme="minorHAnsi"/>
                <w:sz w:val="18"/>
                <w:szCs w:val="18"/>
              </w:rPr>
              <w:t xml:space="preserve">meet regularly (to some extent, meetings are not subject to occasional occurrences/shocks, </w:t>
            </w:r>
            <w:r w:rsidRPr="002A6563">
              <w:rPr>
                <w:rFonts w:asciiTheme="minorHAnsi" w:hAnsiTheme="minorHAnsi"/>
                <w:sz w:val="18"/>
                <w:szCs w:val="18"/>
              </w:rPr>
              <w:t xml:space="preserve">e.g. </w:t>
            </w:r>
            <w:r>
              <w:rPr>
                <w:rFonts w:asciiTheme="minorHAnsi" w:hAnsiTheme="minorHAnsi"/>
                <w:sz w:val="18"/>
                <w:szCs w:val="18"/>
              </w:rPr>
              <w:t xml:space="preserve">the death of the family breadwinner) and </w:t>
            </w:r>
            <w:r w:rsidRPr="002A6563">
              <w:rPr>
                <w:rFonts w:asciiTheme="minorHAnsi" w:hAnsiTheme="minorHAnsi"/>
                <w:sz w:val="18"/>
                <w:szCs w:val="18"/>
              </w:rPr>
              <w:t>recognize that the organization pursue</w:t>
            </w:r>
            <w:r>
              <w:rPr>
                <w:rFonts w:asciiTheme="minorHAnsi" w:hAnsiTheme="minorHAnsi"/>
                <w:sz w:val="18"/>
                <w:szCs w:val="18"/>
              </w:rPr>
              <w:t>s</w:t>
            </w:r>
            <w:r w:rsidRPr="002A6563">
              <w:rPr>
                <w:rFonts w:asciiTheme="minorHAnsi" w:hAnsiTheme="minorHAnsi"/>
                <w:sz w:val="18"/>
                <w:szCs w:val="18"/>
              </w:rPr>
              <w:t xml:space="preserve"> one or more common </w:t>
            </w:r>
            <w:r>
              <w:rPr>
                <w:rFonts w:asciiTheme="minorHAnsi" w:hAnsiTheme="minorHAnsi"/>
                <w:sz w:val="18"/>
                <w:szCs w:val="18"/>
              </w:rPr>
              <w:t xml:space="preserve">socio-economic </w:t>
            </w:r>
            <w:r w:rsidRPr="002A6563">
              <w:rPr>
                <w:rFonts w:asciiTheme="minorHAnsi" w:hAnsiTheme="minorHAnsi"/>
                <w:sz w:val="18"/>
                <w:szCs w:val="18"/>
              </w:rPr>
              <w:t>goals</w:t>
            </w:r>
            <w:r w:rsidR="008178EC">
              <w:rPr>
                <w:rStyle w:val="FootnoteReference"/>
                <w:rFonts w:asciiTheme="minorHAnsi" w:hAnsiTheme="minorHAnsi"/>
                <w:sz w:val="18"/>
                <w:szCs w:val="18"/>
              </w:rPr>
              <w:footnoteReference w:id="1"/>
            </w:r>
            <w:r w:rsidRPr="002A6563">
              <w:rPr>
                <w:rFonts w:asciiTheme="minorHAnsi" w:hAnsiTheme="minorHAnsi"/>
                <w:sz w:val="18"/>
                <w:szCs w:val="18"/>
              </w:rPr>
              <w:t xml:space="preserve"> </w:t>
            </w:r>
          </w:p>
        </w:tc>
      </w:tr>
      <w:tr w:rsidR="000A2756" w:rsidRPr="005036C2" w14:paraId="44CBB11B" w14:textId="77777777" w:rsidTr="000A2756">
        <w:tc>
          <w:tcPr>
            <w:tcW w:w="1188" w:type="dxa"/>
          </w:tcPr>
          <w:p w14:paraId="5F692F80" w14:textId="77777777" w:rsidR="000A2756" w:rsidRPr="000953DF" w:rsidRDefault="000A2756" w:rsidP="000A2756">
            <w:pPr>
              <w:tabs>
                <w:tab w:val="left" w:pos="142"/>
              </w:tabs>
              <w:spacing w:after="120" w:line="240" w:lineRule="auto"/>
              <w:jc w:val="center"/>
              <w:rPr>
                <w:rFonts w:asciiTheme="minorHAnsi" w:hAnsiTheme="minorHAnsi" w:cs="Arial"/>
                <w:bCs/>
                <w:sz w:val="20"/>
                <w:szCs w:val="20"/>
              </w:rPr>
            </w:pPr>
            <w:r w:rsidRPr="000953DF">
              <w:rPr>
                <w:rFonts w:asciiTheme="minorHAnsi" w:hAnsiTheme="minorHAnsi" w:cs="Arial"/>
                <w:bCs/>
                <w:sz w:val="20"/>
                <w:szCs w:val="20"/>
              </w:rPr>
              <w:t>Yes</w:t>
            </w:r>
          </w:p>
        </w:tc>
        <w:tc>
          <w:tcPr>
            <w:tcW w:w="1188" w:type="dxa"/>
          </w:tcPr>
          <w:p w14:paraId="61503DA8" w14:textId="77777777" w:rsidR="000A2756" w:rsidRPr="000953DF" w:rsidRDefault="000A2756" w:rsidP="000A2756">
            <w:pPr>
              <w:tabs>
                <w:tab w:val="left" w:pos="142"/>
              </w:tabs>
              <w:spacing w:after="120" w:line="240" w:lineRule="auto"/>
              <w:jc w:val="center"/>
              <w:rPr>
                <w:rFonts w:asciiTheme="minorHAnsi" w:hAnsiTheme="minorHAnsi" w:cs="Arial"/>
                <w:bCs/>
                <w:sz w:val="20"/>
                <w:szCs w:val="20"/>
              </w:rPr>
            </w:pPr>
            <w:r w:rsidRPr="000953DF">
              <w:rPr>
                <w:rFonts w:asciiTheme="minorHAnsi" w:hAnsiTheme="minorHAnsi" w:cs="Arial"/>
                <w:bCs/>
                <w:sz w:val="20"/>
                <w:szCs w:val="20"/>
              </w:rPr>
              <w:t>No</w:t>
            </w:r>
          </w:p>
        </w:tc>
        <w:tc>
          <w:tcPr>
            <w:tcW w:w="7230" w:type="dxa"/>
          </w:tcPr>
          <w:p w14:paraId="5E5A2F0B" w14:textId="77777777" w:rsidR="000A2756" w:rsidRPr="002A6563" w:rsidRDefault="000A2756" w:rsidP="000A2756">
            <w:pPr>
              <w:spacing w:after="60"/>
              <w:jc w:val="both"/>
              <w:rPr>
                <w:rFonts w:asciiTheme="minorHAnsi" w:hAnsiTheme="minorHAnsi"/>
                <w:sz w:val="18"/>
                <w:szCs w:val="18"/>
              </w:rPr>
            </w:pPr>
            <w:r>
              <w:rPr>
                <w:rFonts w:asciiTheme="minorHAnsi" w:hAnsiTheme="minorHAnsi"/>
                <w:sz w:val="18"/>
                <w:szCs w:val="18"/>
              </w:rPr>
              <w:t xml:space="preserve">The </w:t>
            </w:r>
            <w:r w:rsidRPr="002A6563">
              <w:rPr>
                <w:rFonts w:asciiTheme="minorHAnsi" w:hAnsiTheme="minorHAnsi"/>
                <w:sz w:val="18"/>
                <w:szCs w:val="18"/>
              </w:rPr>
              <w:t>RO</w:t>
            </w:r>
            <w:r>
              <w:rPr>
                <w:rFonts w:asciiTheme="minorHAnsi" w:hAnsiTheme="minorHAnsi"/>
                <w:sz w:val="18"/>
                <w:szCs w:val="18"/>
              </w:rPr>
              <w:t xml:space="preserve"> represents</w:t>
            </w:r>
            <w:r w:rsidRPr="002A6563">
              <w:rPr>
                <w:rFonts w:asciiTheme="minorHAnsi" w:hAnsiTheme="minorHAnsi"/>
                <w:sz w:val="18"/>
                <w:szCs w:val="18"/>
              </w:rPr>
              <w:t xml:space="preserve"> families whose livelihoods depend, to some degree, on agriculture, livestock, fisheries and forestry.</w:t>
            </w:r>
          </w:p>
        </w:tc>
      </w:tr>
      <w:tr w:rsidR="000A2756" w:rsidRPr="006B2336" w14:paraId="67DBF0B9" w14:textId="77777777" w:rsidTr="000A2756">
        <w:trPr>
          <w:trHeight w:val="225"/>
        </w:trPr>
        <w:tc>
          <w:tcPr>
            <w:tcW w:w="9606" w:type="dxa"/>
            <w:gridSpan w:val="3"/>
            <w:vAlign w:val="center"/>
          </w:tcPr>
          <w:p w14:paraId="5556392A" w14:textId="77777777" w:rsidR="000A2756" w:rsidRPr="001525C9" w:rsidRDefault="000A2756" w:rsidP="000A2756">
            <w:pPr>
              <w:spacing w:before="120" w:after="60" w:line="240" w:lineRule="auto"/>
              <w:rPr>
                <w:rFonts w:asciiTheme="minorHAnsi" w:hAnsiTheme="minorHAnsi" w:cs="Arial"/>
                <w:b/>
                <w:bCs/>
                <w:sz w:val="20"/>
                <w:szCs w:val="20"/>
                <w:lang w:eastAsia="fr-FR"/>
              </w:rPr>
            </w:pPr>
            <w:r w:rsidRPr="001525C9">
              <w:rPr>
                <w:rFonts w:asciiTheme="minorHAnsi" w:hAnsiTheme="minorHAnsi" w:cs="Arial"/>
                <w:b/>
                <w:bCs/>
                <w:iCs/>
                <w:sz w:val="20"/>
                <w:szCs w:val="20"/>
                <w:lang w:eastAsia="fr-FR"/>
              </w:rPr>
              <w:t xml:space="preserve">Proceed if you answered yes to all the above </w:t>
            </w:r>
          </w:p>
        </w:tc>
      </w:tr>
      <w:tr w:rsidR="005036C2" w:rsidRPr="006B2336" w14:paraId="5B4D74B5" w14:textId="77777777" w:rsidTr="004B0258">
        <w:trPr>
          <w:trHeight w:val="225"/>
        </w:trPr>
        <w:tc>
          <w:tcPr>
            <w:tcW w:w="9606" w:type="dxa"/>
            <w:gridSpan w:val="3"/>
            <w:vAlign w:val="center"/>
          </w:tcPr>
          <w:p w14:paraId="46919D54" w14:textId="58F25D7D" w:rsidR="005036C2" w:rsidRPr="003146D4" w:rsidRDefault="005036C2" w:rsidP="005036C2">
            <w:pPr>
              <w:spacing w:before="120" w:after="60" w:line="240" w:lineRule="auto"/>
              <w:jc w:val="center"/>
              <w:rPr>
                <w:rFonts w:asciiTheme="minorHAnsi" w:hAnsiTheme="minorHAnsi" w:cs="Arial"/>
                <w:bCs/>
                <w:szCs w:val="24"/>
                <w:lang w:eastAsia="fr-FR"/>
              </w:rPr>
            </w:pPr>
            <w:r w:rsidRPr="004B0258">
              <w:rPr>
                <w:rFonts w:asciiTheme="minorHAnsi" w:hAnsiTheme="minorHAnsi" w:cs="Arial"/>
                <w:b/>
                <w:bCs/>
                <w:i/>
                <w:iCs/>
                <w:color w:val="244061" w:themeColor="accent1" w:themeShade="80"/>
                <w:szCs w:val="24"/>
                <w:lang w:eastAsia="fr-FR"/>
              </w:rPr>
              <w:t>RELEVANCE OF THE PRACTICE</w:t>
            </w:r>
            <w:r w:rsidR="000A2756">
              <w:rPr>
                <w:rFonts w:asciiTheme="minorHAnsi" w:hAnsiTheme="minorHAnsi" w:cs="Arial"/>
                <w:b/>
                <w:bCs/>
                <w:i/>
                <w:iCs/>
                <w:color w:val="244061" w:themeColor="accent1" w:themeShade="80"/>
                <w:szCs w:val="24"/>
                <w:lang w:eastAsia="fr-FR"/>
              </w:rPr>
              <w:t xml:space="preserve"> </w:t>
            </w:r>
            <w:r w:rsidR="000A2756" w:rsidRPr="00776352">
              <w:rPr>
                <w:rFonts w:asciiTheme="minorHAnsi" w:hAnsiTheme="minorHAnsi" w:cs="Arial"/>
                <w:bCs/>
                <w:i/>
                <w:iCs/>
                <w:color w:val="244061" w:themeColor="accent1" w:themeShade="80"/>
                <w:sz w:val="20"/>
                <w:szCs w:val="20"/>
                <w:lang w:eastAsia="fr-FR"/>
              </w:rPr>
              <w:t>(tick yes or no)</w:t>
            </w:r>
          </w:p>
        </w:tc>
      </w:tr>
      <w:tr w:rsidR="005036C2" w:rsidRPr="006B2336" w14:paraId="1C53D61E" w14:textId="77777777" w:rsidTr="004B0258">
        <w:tc>
          <w:tcPr>
            <w:tcW w:w="1188" w:type="dxa"/>
            <w:vAlign w:val="center"/>
          </w:tcPr>
          <w:p w14:paraId="458331C0" w14:textId="77777777" w:rsidR="005036C2" w:rsidRPr="00287334" w:rsidRDefault="005036C2" w:rsidP="00C364EC">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Yes</w:t>
            </w:r>
          </w:p>
        </w:tc>
        <w:tc>
          <w:tcPr>
            <w:tcW w:w="1188" w:type="dxa"/>
            <w:vAlign w:val="center"/>
          </w:tcPr>
          <w:p w14:paraId="55185F1A" w14:textId="77777777" w:rsidR="005036C2" w:rsidRPr="00287334" w:rsidRDefault="005036C2" w:rsidP="00C364EC">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No</w:t>
            </w:r>
          </w:p>
        </w:tc>
        <w:tc>
          <w:tcPr>
            <w:tcW w:w="7230" w:type="dxa"/>
          </w:tcPr>
          <w:p w14:paraId="230545CF" w14:textId="18BAEBBF" w:rsidR="005036C2" w:rsidRPr="002A6563" w:rsidRDefault="00E85F2C" w:rsidP="00F86957">
            <w:pPr>
              <w:spacing w:after="60"/>
              <w:jc w:val="both"/>
              <w:rPr>
                <w:rFonts w:asciiTheme="minorHAnsi" w:hAnsiTheme="minorHAnsi"/>
                <w:sz w:val="18"/>
                <w:szCs w:val="18"/>
              </w:rPr>
            </w:pPr>
            <w:r w:rsidRPr="002A6563">
              <w:rPr>
                <w:rFonts w:asciiTheme="minorHAnsi" w:hAnsiTheme="minorHAnsi"/>
                <w:sz w:val="18"/>
                <w:szCs w:val="18"/>
              </w:rPr>
              <w:t>The practice</w:t>
            </w:r>
            <w:r w:rsidR="00F86957">
              <w:rPr>
                <w:rFonts w:asciiTheme="minorHAnsi" w:hAnsiTheme="minorHAnsi"/>
                <w:sz w:val="18"/>
                <w:szCs w:val="18"/>
              </w:rPr>
              <w:t xml:space="preserve"> </w:t>
            </w:r>
            <w:r w:rsidR="00F86957" w:rsidRPr="00F86957">
              <w:rPr>
                <w:rFonts w:asciiTheme="minorHAnsi" w:hAnsiTheme="minorHAnsi"/>
                <w:sz w:val="18"/>
                <w:szCs w:val="18"/>
              </w:rPr>
              <w:t>address situations of vulnerability, i.e. when, if such practices were not put in place, targeted beneficiaries would not be able to provide for their basic needs (food, health, shelter, basic education), or would seriously incur in risks of destitution</w:t>
            </w:r>
          </w:p>
        </w:tc>
      </w:tr>
      <w:tr w:rsidR="005036C2" w:rsidRPr="006B2336" w14:paraId="3FB63CD5" w14:textId="77777777" w:rsidTr="004B0258">
        <w:tc>
          <w:tcPr>
            <w:tcW w:w="1188" w:type="dxa"/>
            <w:vAlign w:val="center"/>
          </w:tcPr>
          <w:p w14:paraId="5749EE0D" w14:textId="77777777" w:rsidR="005036C2" w:rsidRPr="00287334" w:rsidRDefault="005036C2" w:rsidP="00C364EC">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Yes</w:t>
            </w:r>
          </w:p>
        </w:tc>
        <w:tc>
          <w:tcPr>
            <w:tcW w:w="1188" w:type="dxa"/>
            <w:vAlign w:val="center"/>
          </w:tcPr>
          <w:p w14:paraId="4A3E488E" w14:textId="77777777" w:rsidR="005036C2" w:rsidRPr="00287334" w:rsidRDefault="005036C2" w:rsidP="00C364EC">
            <w:pPr>
              <w:tabs>
                <w:tab w:val="left" w:pos="142"/>
              </w:tabs>
              <w:spacing w:after="120" w:line="240" w:lineRule="auto"/>
              <w:jc w:val="center"/>
              <w:rPr>
                <w:rFonts w:asciiTheme="minorHAnsi" w:hAnsiTheme="minorHAnsi" w:cs="Arial"/>
                <w:bCs/>
                <w:sz w:val="20"/>
                <w:szCs w:val="20"/>
              </w:rPr>
            </w:pPr>
            <w:r w:rsidRPr="00287334">
              <w:rPr>
                <w:rFonts w:asciiTheme="minorHAnsi" w:hAnsiTheme="minorHAnsi" w:cs="Arial"/>
                <w:bCs/>
                <w:sz w:val="20"/>
                <w:szCs w:val="20"/>
              </w:rPr>
              <w:t>No</w:t>
            </w:r>
          </w:p>
        </w:tc>
        <w:tc>
          <w:tcPr>
            <w:tcW w:w="7230" w:type="dxa"/>
          </w:tcPr>
          <w:p w14:paraId="527255A3" w14:textId="5A64BF8B" w:rsidR="009F75BD" w:rsidRPr="002A6563" w:rsidRDefault="00E85F2C" w:rsidP="00DE6C7B">
            <w:pPr>
              <w:spacing w:after="60"/>
              <w:jc w:val="both"/>
              <w:rPr>
                <w:rFonts w:asciiTheme="minorHAnsi" w:hAnsiTheme="minorHAnsi"/>
                <w:color w:val="FF0000"/>
                <w:sz w:val="18"/>
                <w:szCs w:val="18"/>
              </w:rPr>
            </w:pPr>
            <w:r>
              <w:rPr>
                <w:rFonts w:asciiTheme="minorHAnsi" w:hAnsiTheme="minorHAnsi"/>
                <w:sz w:val="18"/>
                <w:szCs w:val="18"/>
              </w:rPr>
              <w:t xml:space="preserve">The </w:t>
            </w:r>
            <w:r w:rsidR="00B714D2" w:rsidRPr="002A6563">
              <w:rPr>
                <w:rFonts w:asciiTheme="minorHAnsi" w:hAnsiTheme="minorHAnsi"/>
                <w:sz w:val="18"/>
                <w:szCs w:val="18"/>
              </w:rPr>
              <w:t xml:space="preserve">practice aims to address </w:t>
            </w:r>
            <w:r w:rsidR="00B714D2" w:rsidRPr="009115EF">
              <w:rPr>
                <w:rFonts w:asciiTheme="minorHAnsi" w:hAnsiTheme="minorHAnsi"/>
                <w:b/>
                <w:bCs/>
                <w:sz w:val="18"/>
                <w:szCs w:val="18"/>
              </w:rPr>
              <w:t>one or more</w:t>
            </w:r>
            <w:r w:rsidR="00B714D2" w:rsidRPr="002A6563">
              <w:rPr>
                <w:rFonts w:asciiTheme="minorHAnsi" w:hAnsiTheme="minorHAnsi"/>
                <w:sz w:val="18"/>
                <w:szCs w:val="18"/>
              </w:rPr>
              <w:t xml:space="preserve"> of the following </w:t>
            </w:r>
            <w:r w:rsidR="009115EF" w:rsidRPr="002A6563">
              <w:rPr>
                <w:rFonts w:asciiTheme="minorHAnsi" w:hAnsiTheme="minorHAnsi"/>
                <w:sz w:val="18"/>
                <w:szCs w:val="18"/>
              </w:rPr>
              <w:t>aspects</w:t>
            </w:r>
            <w:r w:rsidR="009F75BD" w:rsidRPr="002A6563">
              <w:rPr>
                <w:rFonts w:asciiTheme="minorHAnsi" w:hAnsiTheme="minorHAnsi"/>
                <w:sz w:val="18"/>
                <w:szCs w:val="18"/>
              </w:rPr>
              <w:t>.</w:t>
            </w:r>
          </w:p>
          <w:p w14:paraId="074C3731" w14:textId="77777777" w:rsidR="009F75BD" w:rsidRPr="002A6563" w:rsidRDefault="007A4E69" w:rsidP="00F86957">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Responding</w:t>
            </w:r>
            <w:r w:rsidR="009F75BD" w:rsidRPr="002A6563">
              <w:rPr>
                <w:rFonts w:asciiTheme="minorHAnsi" w:hAnsiTheme="minorHAnsi"/>
                <w:sz w:val="18"/>
                <w:szCs w:val="18"/>
              </w:rPr>
              <w:t xml:space="preserve"> to the needs of vulnerable member to manage </w:t>
            </w:r>
            <w:r w:rsidR="009115EF">
              <w:rPr>
                <w:rFonts w:asciiTheme="minorHAnsi" w:hAnsiTheme="minorHAnsi"/>
                <w:sz w:val="18"/>
                <w:szCs w:val="18"/>
              </w:rPr>
              <w:t>e</w:t>
            </w:r>
            <w:r w:rsidR="009115EF" w:rsidRPr="009115EF">
              <w:rPr>
                <w:rFonts w:asciiTheme="minorHAnsi" w:hAnsiTheme="minorHAnsi"/>
                <w:sz w:val="18"/>
                <w:szCs w:val="18"/>
              </w:rPr>
              <w:t>conomic</w:t>
            </w:r>
            <w:r w:rsidR="009115EF">
              <w:rPr>
                <w:rFonts w:asciiTheme="minorHAnsi" w:hAnsiTheme="minorHAnsi"/>
                <w:sz w:val="18"/>
                <w:szCs w:val="18"/>
              </w:rPr>
              <w:t>, n</w:t>
            </w:r>
            <w:r w:rsidR="009115EF" w:rsidRPr="009115EF">
              <w:rPr>
                <w:rFonts w:asciiTheme="minorHAnsi" w:hAnsiTheme="minorHAnsi"/>
                <w:sz w:val="18"/>
                <w:szCs w:val="18"/>
              </w:rPr>
              <w:t>atural</w:t>
            </w:r>
            <w:r w:rsidR="00F86957">
              <w:rPr>
                <w:rFonts w:asciiTheme="minorHAnsi" w:hAnsiTheme="minorHAnsi"/>
                <w:sz w:val="18"/>
                <w:szCs w:val="18"/>
              </w:rPr>
              <w:t xml:space="preserve"> </w:t>
            </w:r>
            <w:r w:rsidR="009115EF" w:rsidRPr="009115EF">
              <w:rPr>
                <w:rFonts w:asciiTheme="minorHAnsi" w:hAnsiTheme="minorHAnsi"/>
                <w:sz w:val="18"/>
                <w:szCs w:val="18"/>
              </w:rPr>
              <w:t>/</w:t>
            </w:r>
            <w:r w:rsidR="00F86957">
              <w:rPr>
                <w:rFonts w:asciiTheme="minorHAnsi" w:hAnsiTheme="minorHAnsi"/>
                <w:sz w:val="18"/>
                <w:szCs w:val="18"/>
              </w:rPr>
              <w:t xml:space="preserve"> </w:t>
            </w:r>
            <w:r w:rsidR="009115EF" w:rsidRPr="009115EF">
              <w:rPr>
                <w:rFonts w:asciiTheme="minorHAnsi" w:hAnsiTheme="minorHAnsi"/>
                <w:sz w:val="18"/>
                <w:szCs w:val="18"/>
              </w:rPr>
              <w:t>environmental</w:t>
            </w:r>
            <w:r w:rsidR="009115EF">
              <w:rPr>
                <w:rFonts w:asciiTheme="minorHAnsi" w:hAnsiTheme="minorHAnsi"/>
                <w:sz w:val="18"/>
                <w:szCs w:val="18"/>
              </w:rPr>
              <w:t>, h</w:t>
            </w:r>
            <w:r w:rsidR="009115EF" w:rsidRPr="009115EF">
              <w:rPr>
                <w:rFonts w:asciiTheme="minorHAnsi" w:hAnsiTheme="minorHAnsi"/>
                <w:sz w:val="18"/>
                <w:szCs w:val="18"/>
              </w:rPr>
              <w:t>ealth</w:t>
            </w:r>
            <w:r w:rsidR="009115EF">
              <w:rPr>
                <w:rFonts w:asciiTheme="minorHAnsi" w:hAnsiTheme="minorHAnsi"/>
                <w:sz w:val="18"/>
                <w:szCs w:val="18"/>
              </w:rPr>
              <w:t xml:space="preserve"> and social</w:t>
            </w:r>
            <w:r w:rsidR="00F86957">
              <w:rPr>
                <w:rFonts w:asciiTheme="minorHAnsi" w:hAnsiTheme="minorHAnsi"/>
                <w:sz w:val="18"/>
                <w:szCs w:val="18"/>
              </w:rPr>
              <w:t xml:space="preserve"> </w:t>
            </w:r>
            <w:r w:rsidR="009115EF">
              <w:rPr>
                <w:rFonts w:asciiTheme="minorHAnsi" w:hAnsiTheme="minorHAnsi"/>
                <w:sz w:val="18"/>
                <w:szCs w:val="18"/>
              </w:rPr>
              <w:t>/</w:t>
            </w:r>
            <w:r w:rsidR="00F86957">
              <w:rPr>
                <w:rFonts w:asciiTheme="minorHAnsi" w:hAnsiTheme="minorHAnsi"/>
                <w:sz w:val="18"/>
                <w:szCs w:val="18"/>
              </w:rPr>
              <w:t xml:space="preserve"> </w:t>
            </w:r>
            <w:r w:rsidR="009115EF">
              <w:rPr>
                <w:rFonts w:asciiTheme="minorHAnsi" w:hAnsiTheme="minorHAnsi"/>
                <w:sz w:val="18"/>
                <w:szCs w:val="18"/>
              </w:rPr>
              <w:t>political</w:t>
            </w:r>
            <w:r w:rsidR="009115EF" w:rsidRPr="002A6563">
              <w:rPr>
                <w:rFonts w:asciiTheme="minorHAnsi" w:hAnsiTheme="minorHAnsi"/>
                <w:sz w:val="18"/>
                <w:szCs w:val="18"/>
              </w:rPr>
              <w:t xml:space="preserve"> </w:t>
            </w:r>
            <w:r w:rsidR="009F75BD" w:rsidRPr="002A6563">
              <w:rPr>
                <w:rFonts w:asciiTheme="minorHAnsi" w:hAnsiTheme="minorHAnsi"/>
                <w:sz w:val="18"/>
                <w:szCs w:val="18"/>
              </w:rPr>
              <w:t>risks.</w:t>
            </w:r>
          </w:p>
          <w:p w14:paraId="11EE18A3" w14:textId="77777777" w:rsidR="009F75BD" w:rsidRPr="002A6563" w:rsidRDefault="007A4E69" w:rsidP="007A4E69">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Improving</w:t>
            </w:r>
            <w:r w:rsidR="009F75BD" w:rsidRPr="002A6563">
              <w:rPr>
                <w:rFonts w:asciiTheme="minorHAnsi" w:hAnsiTheme="minorHAnsi"/>
                <w:sz w:val="18"/>
                <w:szCs w:val="18"/>
              </w:rPr>
              <w:t xml:space="preserve"> food security </w:t>
            </w:r>
            <w:r w:rsidRPr="002A6563">
              <w:rPr>
                <w:rFonts w:asciiTheme="minorHAnsi" w:hAnsiTheme="minorHAnsi"/>
                <w:sz w:val="18"/>
                <w:szCs w:val="18"/>
              </w:rPr>
              <w:t>for</w:t>
            </w:r>
            <w:r w:rsidR="009F75BD" w:rsidRPr="002A6563">
              <w:rPr>
                <w:rFonts w:asciiTheme="minorHAnsi" w:hAnsiTheme="minorHAnsi"/>
                <w:sz w:val="18"/>
                <w:szCs w:val="18"/>
              </w:rPr>
              <w:t xml:space="preserve"> rural families.</w:t>
            </w:r>
          </w:p>
          <w:p w14:paraId="7205F387" w14:textId="77777777" w:rsidR="005036C2" w:rsidRDefault="007A4E69" w:rsidP="00F86957">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Contributing</w:t>
            </w:r>
            <w:r w:rsidR="009F75BD" w:rsidRPr="002A6563">
              <w:rPr>
                <w:rFonts w:asciiTheme="minorHAnsi" w:hAnsiTheme="minorHAnsi"/>
                <w:sz w:val="18"/>
                <w:szCs w:val="18"/>
              </w:rPr>
              <w:t xml:space="preserve"> to increase </w:t>
            </w:r>
            <w:r w:rsidR="009115EF">
              <w:rPr>
                <w:rFonts w:asciiTheme="minorHAnsi" w:hAnsiTheme="minorHAnsi"/>
                <w:sz w:val="18"/>
                <w:szCs w:val="18"/>
              </w:rPr>
              <w:t xml:space="preserve">incomes of destitute families or replace income of vulnerable </w:t>
            </w:r>
            <w:r w:rsidR="00F86957">
              <w:rPr>
                <w:rFonts w:asciiTheme="minorHAnsi" w:hAnsiTheme="minorHAnsi"/>
                <w:sz w:val="18"/>
                <w:szCs w:val="18"/>
              </w:rPr>
              <w:t xml:space="preserve">families </w:t>
            </w:r>
            <w:r w:rsidR="00F86957" w:rsidRPr="009115EF">
              <w:rPr>
                <w:rFonts w:asciiTheme="minorHAnsi" w:hAnsiTheme="minorHAnsi"/>
                <w:sz w:val="18"/>
                <w:szCs w:val="18"/>
              </w:rPr>
              <w:t xml:space="preserve">that </w:t>
            </w:r>
            <w:r w:rsidR="00F86957">
              <w:rPr>
                <w:rFonts w:asciiTheme="minorHAnsi" w:hAnsiTheme="minorHAnsi"/>
                <w:sz w:val="18"/>
                <w:szCs w:val="18"/>
              </w:rPr>
              <w:t>is</w:t>
            </w:r>
            <w:r w:rsidR="009115EF" w:rsidRPr="009115EF">
              <w:rPr>
                <w:rFonts w:asciiTheme="minorHAnsi" w:hAnsiTheme="minorHAnsi"/>
                <w:sz w:val="18"/>
                <w:szCs w:val="18"/>
              </w:rPr>
              <w:t xml:space="preserve"> lost due to a livelihood shock</w:t>
            </w:r>
            <w:r w:rsidR="00F86957">
              <w:rPr>
                <w:rFonts w:asciiTheme="minorHAnsi" w:hAnsiTheme="minorHAnsi"/>
                <w:sz w:val="18"/>
                <w:szCs w:val="18"/>
              </w:rPr>
              <w:t>.</w:t>
            </w:r>
            <w:r w:rsidR="009115EF">
              <w:rPr>
                <w:rFonts w:asciiTheme="minorHAnsi" w:hAnsiTheme="minorHAnsi"/>
                <w:sz w:val="18"/>
                <w:szCs w:val="18"/>
              </w:rPr>
              <w:t xml:space="preserve"> </w:t>
            </w:r>
          </w:p>
          <w:p w14:paraId="7633E3C7" w14:textId="4C0E8C80" w:rsidR="00B32D1B" w:rsidRPr="003C4107" w:rsidRDefault="00B32D1B" w:rsidP="00F86957">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Accessing essential social services such as healthcare and education</w:t>
            </w:r>
          </w:p>
        </w:tc>
      </w:tr>
      <w:tr w:rsidR="000A2756" w:rsidRPr="006B2336" w14:paraId="73E1666A" w14:textId="77777777" w:rsidTr="000A2756">
        <w:trPr>
          <w:trHeight w:val="225"/>
        </w:trPr>
        <w:tc>
          <w:tcPr>
            <w:tcW w:w="9606" w:type="dxa"/>
            <w:gridSpan w:val="3"/>
            <w:vAlign w:val="center"/>
          </w:tcPr>
          <w:p w14:paraId="44CC7CED" w14:textId="77777777" w:rsidR="000A2756" w:rsidRPr="003146D4" w:rsidRDefault="000A2756" w:rsidP="000A2756">
            <w:pPr>
              <w:spacing w:before="120" w:after="60" w:line="240" w:lineRule="auto"/>
              <w:jc w:val="center"/>
              <w:rPr>
                <w:rFonts w:asciiTheme="minorHAnsi" w:hAnsiTheme="minorHAnsi" w:cs="Arial"/>
                <w:bCs/>
                <w:szCs w:val="24"/>
                <w:lang w:eastAsia="fr-FR"/>
              </w:rPr>
            </w:pPr>
            <w:r w:rsidRPr="000953DF">
              <w:rPr>
                <w:rFonts w:asciiTheme="minorHAnsi" w:hAnsiTheme="minorHAnsi" w:cs="Arial"/>
                <w:b/>
                <w:bCs/>
                <w:i/>
                <w:iCs/>
                <w:color w:val="244061" w:themeColor="accent1" w:themeShade="80"/>
                <w:szCs w:val="24"/>
                <w:lang w:eastAsia="fr-FR"/>
              </w:rPr>
              <w:t>DESCRIPTION OF THE PRACTICE</w:t>
            </w:r>
          </w:p>
        </w:tc>
      </w:tr>
      <w:tr w:rsidR="000A2756" w:rsidRPr="006B2336" w14:paraId="411AB171" w14:textId="77777777" w:rsidTr="000A2756">
        <w:tc>
          <w:tcPr>
            <w:tcW w:w="2376" w:type="dxa"/>
            <w:gridSpan w:val="2"/>
          </w:tcPr>
          <w:p w14:paraId="2922D3F0" w14:textId="77777777" w:rsidR="000A2756" w:rsidRDefault="000A2756" w:rsidP="000A2756">
            <w:pPr>
              <w:tabs>
                <w:tab w:val="left" w:pos="142"/>
              </w:tabs>
              <w:spacing w:after="120" w:line="240" w:lineRule="auto"/>
              <w:rPr>
                <w:rFonts w:asciiTheme="minorHAnsi" w:hAnsiTheme="minorHAnsi" w:cs="Arial"/>
                <w:b/>
                <w:sz w:val="20"/>
                <w:szCs w:val="20"/>
              </w:rPr>
            </w:pPr>
            <w:r>
              <w:rPr>
                <w:rFonts w:asciiTheme="minorHAnsi" w:hAnsiTheme="minorHAnsi" w:cs="Arial"/>
                <w:b/>
                <w:sz w:val="20"/>
                <w:szCs w:val="20"/>
              </w:rPr>
              <w:t>Type of organisation</w:t>
            </w:r>
          </w:p>
          <w:p w14:paraId="38297987" w14:textId="77777777" w:rsidR="000A2756" w:rsidRPr="007F3450" w:rsidRDefault="000A2756" w:rsidP="000A2756">
            <w:pPr>
              <w:tabs>
                <w:tab w:val="left" w:pos="142"/>
              </w:tabs>
              <w:spacing w:after="120" w:line="240" w:lineRule="auto"/>
              <w:rPr>
                <w:rFonts w:asciiTheme="minorHAnsi" w:hAnsiTheme="minorHAnsi" w:cs="Arial"/>
                <w:sz w:val="20"/>
                <w:szCs w:val="20"/>
              </w:rPr>
            </w:pPr>
            <w:r>
              <w:rPr>
                <w:rFonts w:asciiTheme="minorHAnsi" w:hAnsiTheme="minorHAnsi" w:cs="Arial"/>
                <w:sz w:val="20"/>
                <w:szCs w:val="20"/>
              </w:rPr>
              <w:t>(max 50 words)</w:t>
            </w:r>
          </w:p>
        </w:tc>
        <w:tc>
          <w:tcPr>
            <w:tcW w:w="7230" w:type="dxa"/>
          </w:tcPr>
          <w:p w14:paraId="2A27F3A1" w14:textId="77777777" w:rsidR="000A2756" w:rsidRPr="00936E8A" w:rsidRDefault="000A2756" w:rsidP="000A2756">
            <w:p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What is the type of the organi</w:t>
            </w:r>
            <w:r>
              <w:rPr>
                <w:rFonts w:asciiTheme="minorHAnsi" w:hAnsiTheme="minorHAnsi" w:cs="Arial"/>
                <w:bCs/>
                <w:sz w:val="18"/>
                <w:szCs w:val="18"/>
              </w:rPr>
              <w:t>s</w:t>
            </w:r>
            <w:r w:rsidRPr="00936E8A">
              <w:rPr>
                <w:rFonts w:asciiTheme="minorHAnsi" w:hAnsiTheme="minorHAnsi" w:cs="Arial"/>
                <w:bCs/>
                <w:sz w:val="18"/>
                <w:szCs w:val="18"/>
              </w:rPr>
              <w:t>ation? Choose one of the following and provide its name.</w:t>
            </w:r>
          </w:p>
          <w:p w14:paraId="59BA3B2F" w14:textId="77777777" w:rsidR="000A2756" w:rsidRPr="00936E8A" w:rsidRDefault="000A2756" w:rsidP="000A2756">
            <w:pPr>
              <w:pStyle w:val="ListParagraph"/>
              <w:numPr>
                <w:ilvl w:val="0"/>
                <w:numId w:val="1"/>
              </w:num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Microinsurance organisation</w:t>
            </w:r>
          </w:p>
          <w:p w14:paraId="587D4FCB" w14:textId="77777777" w:rsidR="000A2756" w:rsidRDefault="000A2756" w:rsidP="000A2756">
            <w:pPr>
              <w:pStyle w:val="ListParagraph"/>
              <w:numPr>
                <w:ilvl w:val="0"/>
                <w:numId w:val="1"/>
              </w:numPr>
              <w:tabs>
                <w:tab w:val="left" w:pos="142"/>
              </w:tabs>
              <w:spacing w:after="60" w:line="240" w:lineRule="auto"/>
              <w:jc w:val="both"/>
              <w:rPr>
                <w:rFonts w:asciiTheme="minorHAnsi" w:hAnsiTheme="minorHAnsi" w:cs="Arial"/>
                <w:bCs/>
                <w:sz w:val="18"/>
                <w:szCs w:val="18"/>
              </w:rPr>
            </w:pPr>
            <w:r>
              <w:rPr>
                <w:rFonts w:asciiTheme="minorHAnsi" w:hAnsiTheme="minorHAnsi" w:cs="Arial"/>
                <w:bCs/>
                <w:sz w:val="18"/>
                <w:szCs w:val="18"/>
              </w:rPr>
              <w:t>Microfinance organisation</w:t>
            </w:r>
          </w:p>
          <w:p w14:paraId="5A6AF0CB" w14:textId="5C3F2FF2" w:rsidR="000A2756" w:rsidRPr="00936E8A" w:rsidRDefault="000A2756" w:rsidP="000A2756">
            <w:pPr>
              <w:pStyle w:val="ListParagraph"/>
              <w:numPr>
                <w:ilvl w:val="0"/>
                <w:numId w:val="1"/>
              </w:num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Producers’/traders’/processors’ organisation</w:t>
            </w:r>
            <w:r w:rsidR="00FA1BD7">
              <w:rPr>
                <w:rFonts w:asciiTheme="minorHAnsi" w:hAnsiTheme="minorHAnsi" w:cs="Arial"/>
                <w:bCs/>
                <w:sz w:val="18"/>
                <w:szCs w:val="18"/>
              </w:rPr>
              <w:t>/cooperative</w:t>
            </w:r>
          </w:p>
          <w:p w14:paraId="53A4719D" w14:textId="77777777" w:rsidR="000A2756" w:rsidRDefault="000A2756" w:rsidP="000A2756">
            <w:pPr>
              <w:pStyle w:val="ListParagraph"/>
              <w:numPr>
                <w:ilvl w:val="0"/>
                <w:numId w:val="1"/>
              </w:num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Informal group</w:t>
            </w:r>
          </w:p>
          <w:p w14:paraId="66A77404" w14:textId="77777777" w:rsidR="000A2756" w:rsidRPr="00936E8A" w:rsidRDefault="000A2756" w:rsidP="000A2756">
            <w:pPr>
              <w:tabs>
                <w:tab w:val="left" w:pos="142"/>
              </w:tabs>
              <w:spacing w:after="60" w:line="240" w:lineRule="auto"/>
              <w:jc w:val="both"/>
              <w:rPr>
                <w:rFonts w:asciiTheme="minorHAnsi" w:hAnsiTheme="minorHAnsi" w:cs="Arial"/>
                <w:bCs/>
                <w:sz w:val="18"/>
                <w:szCs w:val="18"/>
              </w:rPr>
            </w:pPr>
            <w:r>
              <w:rPr>
                <w:rFonts w:asciiTheme="minorHAnsi" w:hAnsiTheme="minorHAnsi" w:cs="Arial"/>
                <w:bCs/>
                <w:sz w:val="18"/>
                <w:szCs w:val="18"/>
              </w:rPr>
              <w:t>D</w:t>
            </w:r>
            <w:r w:rsidRPr="002A6563">
              <w:rPr>
                <w:rFonts w:asciiTheme="minorHAnsi" w:hAnsiTheme="minorHAnsi" w:cs="Arial"/>
                <w:bCs/>
                <w:sz w:val="18"/>
                <w:szCs w:val="18"/>
              </w:rPr>
              <w:t xml:space="preserve">escribe </w:t>
            </w:r>
            <w:r>
              <w:rPr>
                <w:rFonts w:asciiTheme="minorHAnsi" w:hAnsiTheme="minorHAnsi" w:cs="Arial"/>
                <w:bCs/>
                <w:sz w:val="18"/>
                <w:szCs w:val="18"/>
              </w:rPr>
              <w:t>how the ROs operate in one of these productive sectors: agriculture,</w:t>
            </w:r>
            <w:r w:rsidRPr="002A6563">
              <w:rPr>
                <w:rFonts w:asciiTheme="minorHAnsi" w:hAnsiTheme="minorHAnsi"/>
                <w:sz w:val="18"/>
                <w:szCs w:val="18"/>
              </w:rPr>
              <w:t xml:space="preserve"> livestock, </w:t>
            </w:r>
            <w:r w:rsidRPr="002A6563">
              <w:rPr>
                <w:rFonts w:asciiTheme="minorHAnsi" w:hAnsiTheme="minorHAnsi"/>
                <w:sz w:val="18"/>
                <w:szCs w:val="18"/>
              </w:rPr>
              <w:lastRenderedPageBreak/>
              <w:t>fisheries and forestry</w:t>
            </w:r>
            <w:r>
              <w:rPr>
                <w:rFonts w:asciiTheme="minorHAnsi" w:hAnsiTheme="minorHAnsi" w:cs="Arial"/>
                <w:bCs/>
                <w:sz w:val="18"/>
                <w:szCs w:val="18"/>
              </w:rPr>
              <w:t>.</w:t>
            </w:r>
          </w:p>
        </w:tc>
      </w:tr>
      <w:tr w:rsidR="000A2756" w:rsidRPr="006B2336" w14:paraId="1A0E9BB6" w14:textId="77777777" w:rsidTr="000A2756">
        <w:tc>
          <w:tcPr>
            <w:tcW w:w="2376" w:type="dxa"/>
            <w:gridSpan w:val="2"/>
          </w:tcPr>
          <w:p w14:paraId="38161CC9" w14:textId="77777777" w:rsidR="000A2756" w:rsidRDefault="000A2756" w:rsidP="000A2756">
            <w:pPr>
              <w:tabs>
                <w:tab w:val="left" w:pos="142"/>
              </w:tabs>
              <w:spacing w:after="120" w:line="240" w:lineRule="auto"/>
              <w:rPr>
                <w:rFonts w:asciiTheme="minorHAnsi" w:hAnsiTheme="minorHAnsi" w:cs="Arial"/>
                <w:b/>
                <w:sz w:val="20"/>
                <w:szCs w:val="20"/>
              </w:rPr>
            </w:pPr>
            <w:r>
              <w:rPr>
                <w:rFonts w:asciiTheme="minorHAnsi" w:hAnsiTheme="minorHAnsi" w:cs="Arial"/>
                <w:b/>
                <w:sz w:val="20"/>
                <w:szCs w:val="20"/>
              </w:rPr>
              <w:lastRenderedPageBreak/>
              <w:t xml:space="preserve">Members </w:t>
            </w:r>
          </w:p>
          <w:p w14:paraId="435B119A" w14:textId="77777777" w:rsidR="000A2756" w:rsidRPr="006B2336" w:rsidRDefault="000A2756" w:rsidP="000A2756">
            <w:pPr>
              <w:tabs>
                <w:tab w:val="left" w:pos="142"/>
              </w:tabs>
              <w:spacing w:after="120" w:line="240" w:lineRule="auto"/>
              <w:rPr>
                <w:rFonts w:asciiTheme="minorHAnsi" w:hAnsiTheme="minorHAnsi" w:cs="Arial"/>
                <w:b/>
                <w:sz w:val="20"/>
                <w:szCs w:val="20"/>
              </w:rPr>
            </w:pPr>
            <w:r>
              <w:rPr>
                <w:rFonts w:asciiTheme="minorHAnsi" w:hAnsiTheme="minorHAnsi" w:cs="Arial"/>
                <w:sz w:val="20"/>
                <w:szCs w:val="20"/>
              </w:rPr>
              <w:t>(max 50 words)</w:t>
            </w:r>
          </w:p>
        </w:tc>
        <w:tc>
          <w:tcPr>
            <w:tcW w:w="7230" w:type="dxa"/>
          </w:tcPr>
          <w:p w14:paraId="17BF1ED5" w14:textId="77777777" w:rsidR="000A2756" w:rsidRPr="00936E8A" w:rsidRDefault="000A2756" w:rsidP="000A2756">
            <w:p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 xml:space="preserve">How many members are participating </w:t>
            </w:r>
            <w:r>
              <w:rPr>
                <w:rFonts w:asciiTheme="minorHAnsi" w:hAnsiTheme="minorHAnsi" w:cs="Arial"/>
                <w:bCs/>
                <w:sz w:val="18"/>
                <w:szCs w:val="18"/>
              </w:rPr>
              <w:t xml:space="preserve">in </w:t>
            </w:r>
            <w:r w:rsidRPr="00936E8A">
              <w:rPr>
                <w:rFonts w:asciiTheme="minorHAnsi" w:hAnsiTheme="minorHAnsi" w:cs="Arial"/>
                <w:bCs/>
                <w:sz w:val="18"/>
                <w:szCs w:val="18"/>
              </w:rPr>
              <w:t>the organi</w:t>
            </w:r>
            <w:r>
              <w:rPr>
                <w:rFonts w:asciiTheme="minorHAnsi" w:hAnsiTheme="minorHAnsi" w:cs="Arial"/>
                <w:bCs/>
                <w:sz w:val="18"/>
                <w:szCs w:val="18"/>
              </w:rPr>
              <w:t>s</w:t>
            </w:r>
            <w:r w:rsidRPr="00936E8A">
              <w:rPr>
                <w:rFonts w:asciiTheme="minorHAnsi" w:hAnsiTheme="minorHAnsi" w:cs="Arial"/>
                <w:bCs/>
                <w:sz w:val="18"/>
                <w:szCs w:val="18"/>
              </w:rPr>
              <w:t xml:space="preserve">ations? Are they homogeneous / heterogeneous in terms of livelihoods, occupation, social status, education? Describe how their livelihoods are connected to </w:t>
            </w:r>
            <w:r>
              <w:rPr>
                <w:rFonts w:asciiTheme="minorHAnsi" w:hAnsiTheme="minorHAnsi" w:cs="Arial"/>
                <w:bCs/>
                <w:sz w:val="18"/>
                <w:szCs w:val="18"/>
              </w:rPr>
              <w:t>productive sectors</w:t>
            </w:r>
            <w:r w:rsidRPr="00936E8A">
              <w:rPr>
                <w:rFonts w:asciiTheme="minorHAnsi" w:hAnsiTheme="minorHAnsi" w:cs="Arial"/>
                <w:bCs/>
                <w:sz w:val="18"/>
                <w:szCs w:val="18"/>
              </w:rPr>
              <w:t xml:space="preserve">. </w:t>
            </w:r>
            <w:r>
              <w:rPr>
                <w:rFonts w:asciiTheme="minorHAnsi" w:hAnsiTheme="minorHAnsi"/>
                <w:sz w:val="18"/>
                <w:szCs w:val="18"/>
              </w:rPr>
              <w:t xml:space="preserve">How is membership granted (open or restricted, free or subscription fee)? </w:t>
            </w:r>
          </w:p>
        </w:tc>
      </w:tr>
      <w:tr w:rsidR="00C40569" w:rsidRPr="006B2336" w14:paraId="34237A09" w14:textId="77777777" w:rsidTr="000A2756">
        <w:tc>
          <w:tcPr>
            <w:tcW w:w="2376" w:type="dxa"/>
            <w:gridSpan w:val="2"/>
          </w:tcPr>
          <w:p w14:paraId="14AC7E0F" w14:textId="77777777" w:rsidR="00C40569" w:rsidRDefault="00C40569" w:rsidP="00453EEA">
            <w:pPr>
              <w:tabs>
                <w:tab w:val="left" w:pos="142"/>
              </w:tabs>
              <w:spacing w:after="120" w:line="240" w:lineRule="auto"/>
              <w:rPr>
                <w:rFonts w:asciiTheme="minorHAnsi" w:hAnsiTheme="minorHAnsi" w:cs="Arial"/>
                <w:b/>
                <w:sz w:val="20"/>
                <w:szCs w:val="20"/>
              </w:rPr>
            </w:pPr>
            <w:r w:rsidRPr="006B2336">
              <w:rPr>
                <w:rFonts w:asciiTheme="minorHAnsi" w:hAnsiTheme="minorHAnsi" w:cs="Arial"/>
                <w:b/>
                <w:sz w:val="20"/>
                <w:szCs w:val="20"/>
              </w:rPr>
              <w:t>Location /</w:t>
            </w:r>
            <w:r>
              <w:rPr>
                <w:rFonts w:asciiTheme="minorHAnsi" w:hAnsiTheme="minorHAnsi" w:cs="Arial"/>
                <w:b/>
                <w:sz w:val="20"/>
                <w:szCs w:val="20"/>
              </w:rPr>
              <w:t xml:space="preserve"> </w:t>
            </w:r>
            <w:r w:rsidRPr="006B2336">
              <w:rPr>
                <w:rFonts w:asciiTheme="minorHAnsi" w:hAnsiTheme="minorHAnsi" w:cs="Arial"/>
                <w:b/>
                <w:sz w:val="20"/>
                <w:szCs w:val="20"/>
              </w:rPr>
              <w:t>geographical coverage</w:t>
            </w:r>
          </w:p>
          <w:p w14:paraId="4B99B47A" w14:textId="386CCD62" w:rsidR="00C40569" w:rsidRPr="006B2336" w:rsidRDefault="00C40569" w:rsidP="000A2756">
            <w:pPr>
              <w:tabs>
                <w:tab w:val="left" w:pos="142"/>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50 words)</w:t>
            </w:r>
          </w:p>
        </w:tc>
        <w:tc>
          <w:tcPr>
            <w:tcW w:w="7230" w:type="dxa"/>
          </w:tcPr>
          <w:p w14:paraId="62AD79B8" w14:textId="1AA2A41C" w:rsidR="00C40569" w:rsidRPr="00936E8A" w:rsidRDefault="00C40569" w:rsidP="000A2756">
            <w:pPr>
              <w:tabs>
                <w:tab w:val="left" w:pos="142"/>
              </w:tabs>
              <w:spacing w:after="60" w:line="240" w:lineRule="auto"/>
              <w:jc w:val="both"/>
              <w:rPr>
                <w:rFonts w:asciiTheme="minorHAnsi" w:hAnsiTheme="minorHAnsi" w:cs="Arial"/>
                <w:bCs/>
                <w:sz w:val="18"/>
                <w:szCs w:val="18"/>
              </w:rPr>
            </w:pPr>
            <w:r w:rsidRPr="00936E8A">
              <w:rPr>
                <w:rFonts w:asciiTheme="minorHAnsi" w:hAnsiTheme="minorHAnsi" w:cs="Arial"/>
                <w:bCs/>
                <w:sz w:val="18"/>
                <w:szCs w:val="18"/>
              </w:rPr>
              <w:t>What is th</w:t>
            </w:r>
            <w:r>
              <w:rPr>
                <w:rFonts w:asciiTheme="minorHAnsi" w:hAnsiTheme="minorHAnsi" w:cs="Arial"/>
                <w:bCs/>
                <w:sz w:val="18"/>
                <w:szCs w:val="18"/>
              </w:rPr>
              <w:t xml:space="preserve">e geographical range where the </w:t>
            </w:r>
            <w:r w:rsidRPr="00936E8A">
              <w:rPr>
                <w:rFonts w:asciiTheme="minorHAnsi" w:hAnsiTheme="minorHAnsi" w:cs="Arial"/>
                <w:bCs/>
                <w:sz w:val="18"/>
                <w:szCs w:val="18"/>
              </w:rPr>
              <w:t>practice has been used? Please specify when possible, the country, region, province, district, town and village. If possible, add a map to show where the practice was implemented.</w:t>
            </w:r>
          </w:p>
        </w:tc>
      </w:tr>
      <w:tr w:rsidR="00D61549" w:rsidRPr="006B2336" w14:paraId="662C46F4" w14:textId="77777777" w:rsidTr="004B0258">
        <w:tc>
          <w:tcPr>
            <w:tcW w:w="2376" w:type="dxa"/>
            <w:gridSpan w:val="2"/>
          </w:tcPr>
          <w:p w14:paraId="4D15E27E" w14:textId="77777777" w:rsidR="00D61549" w:rsidRDefault="00D61549" w:rsidP="000A2756">
            <w:pPr>
              <w:tabs>
                <w:tab w:val="left" w:pos="10740"/>
              </w:tabs>
              <w:spacing w:after="120" w:line="240" w:lineRule="auto"/>
              <w:rPr>
                <w:rFonts w:asciiTheme="minorHAnsi" w:hAnsiTheme="minorHAnsi"/>
                <w:b/>
                <w:bCs/>
                <w:sz w:val="20"/>
                <w:szCs w:val="20"/>
              </w:rPr>
            </w:pPr>
            <w:r w:rsidRPr="00D61549">
              <w:rPr>
                <w:rFonts w:asciiTheme="minorHAnsi" w:hAnsiTheme="minorHAnsi"/>
                <w:b/>
                <w:bCs/>
                <w:sz w:val="20"/>
                <w:szCs w:val="20"/>
              </w:rPr>
              <w:t>Risks</w:t>
            </w:r>
            <w:r w:rsidR="006221F9">
              <w:rPr>
                <w:rFonts w:asciiTheme="minorHAnsi" w:hAnsiTheme="minorHAnsi"/>
                <w:b/>
                <w:bCs/>
                <w:sz w:val="20"/>
                <w:szCs w:val="20"/>
              </w:rPr>
              <w:t xml:space="preserve"> </w:t>
            </w:r>
            <w:r w:rsidRPr="00D61549">
              <w:rPr>
                <w:rFonts w:asciiTheme="minorHAnsi" w:hAnsiTheme="minorHAnsi"/>
                <w:b/>
                <w:bCs/>
                <w:sz w:val="20"/>
                <w:szCs w:val="20"/>
              </w:rPr>
              <w:t>/</w:t>
            </w:r>
            <w:r w:rsidR="006221F9">
              <w:rPr>
                <w:rFonts w:asciiTheme="minorHAnsi" w:hAnsiTheme="minorHAnsi"/>
                <w:b/>
                <w:bCs/>
                <w:sz w:val="20"/>
                <w:szCs w:val="20"/>
              </w:rPr>
              <w:t xml:space="preserve"> </w:t>
            </w:r>
            <w:r w:rsidRPr="00D61549">
              <w:rPr>
                <w:rFonts w:asciiTheme="minorHAnsi" w:hAnsiTheme="minorHAnsi"/>
                <w:b/>
                <w:bCs/>
                <w:sz w:val="20"/>
                <w:szCs w:val="20"/>
              </w:rPr>
              <w:t>threats</w:t>
            </w:r>
            <w:r w:rsidR="006221F9">
              <w:rPr>
                <w:rFonts w:asciiTheme="minorHAnsi" w:hAnsiTheme="minorHAnsi"/>
                <w:b/>
                <w:bCs/>
                <w:sz w:val="20"/>
                <w:szCs w:val="20"/>
              </w:rPr>
              <w:t xml:space="preserve"> / vulnerability</w:t>
            </w:r>
          </w:p>
          <w:p w14:paraId="5588E16E" w14:textId="3562B9C5" w:rsidR="000C30AF" w:rsidRPr="00D61549" w:rsidRDefault="000C30AF"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100 words)</w:t>
            </w:r>
          </w:p>
        </w:tc>
        <w:tc>
          <w:tcPr>
            <w:tcW w:w="7230" w:type="dxa"/>
          </w:tcPr>
          <w:p w14:paraId="7F3D1A70" w14:textId="77777777" w:rsidR="00D61549" w:rsidRPr="002A6563" w:rsidRDefault="00D61549" w:rsidP="000A2756">
            <w:pPr>
              <w:tabs>
                <w:tab w:val="left" w:pos="10740"/>
              </w:tabs>
              <w:spacing w:after="60" w:line="240" w:lineRule="auto"/>
              <w:jc w:val="both"/>
              <w:rPr>
                <w:rFonts w:asciiTheme="minorHAnsi" w:hAnsiTheme="minorHAnsi" w:cs="Arial"/>
                <w:bCs/>
                <w:sz w:val="18"/>
                <w:szCs w:val="18"/>
              </w:rPr>
            </w:pPr>
            <w:r w:rsidRPr="002A6563">
              <w:rPr>
                <w:rFonts w:asciiTheme="minorHAnsi" w:hAnsiTheme="minorHAnsi"/>
                <w:sz w:val="18"/>
                <w:szCs w:val="18"/>
              </w:rPr>
              <w:t>What are the risks/threats to be addressed (economic, natural/environmental, health, social/political)</w:t>
            </w:r>
            <w:r w:rsidR="006221F9" w:rsidRPr="002A6563">
              <w:rPr>
                <w:rFonts w:asciiTheme="minorHAnsi" w:hAnsiTheme="minorHAnsi"/>
                <w:sz w:val="18"/>
                <w:szCs w:val="18"/>
              </w:rPr>
              <w:t xml:space="preserve"> or why members of the organisations can be considered vulnerable</w:t>
            </w:r>
            <w:r w:rsidRPr="002A6563">
              <w:rPr>
                <w:rFonts w:asciiTheme="minorHAnsi" w:hAnsiTheme="minorHAnsi"/>
                <w:sz w:val="18"/>
                <w:szCs w:val="18"/>
              </w:rPr>
              <w:t>? Who are the most penalised within the organisations? What is the impact of risks on their livelihoods (before and after the risk occurs)? Pay particular attention to gender differences.</w:t>
            </w:r>
          </w:p>
        </w:tc>
      </w:tr>
      <w:tr w:rsidR="00D61549" w:rsidRPr="006B2336" w14:paraId="2FF6F2B3" w14:textId="77777777" w:rsidTr="004B0258">
        <w:tc>
          <w:tcPr>
            <w:tcW w:w="2376" w:type="dxa"/>
            <w:gridSpan w:val="2"/>
          </w:tcPr>
          <w:p w14:paraId="6952F28D" w14:textId="77777777" w:rsidR="00D61549" w:rsidRDefault="00D61549" w:rsidP="000A2756">
            <w:pPr>
              <w:tabs>
                <w:tab w:val="left" w:pos="142"/>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Policy context</w:t>
            </w:r>
          </w:p>
          <w:p w14:paraId="4BAAD9AE" w14:textId="2E2FFF4A" w:rsidR="007D1837" w:rsidRPr="006B2336" w:rsidRDefault="007D1837" w:rsidP="000A2756">
            <w:pPr>
              <w:tabs>
                <w:tab w:val="left" w:pos="142"/>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100 words)</w:t>
            </w:r>
          </w:p>
        </w:tc>
        <w:tc>
          <w:tcPr>
            <w:tcW w:w="7230" w:type="dxa"/>
          </w:tcPr>
          <w:p w14:paraId="746DB649" w14:textId="42027513" w:rsidR="00D61549" w:rsidRPr="002A6563" w:rsidRDefault="00D61549" w:rsidP="00D61549">
            <w:pPr>
              <w:spacing w:after="60"/>
              <w:jc w:val="both"/>
              <w:rPr>
                <w:rFonts w:asciiTheme="minorHAnsi" w:hAnsiTheme="minorHAnsi"/>
                <w:sz w:val="18"/>
                <w:szCs w:val="18"/>
              </w:rPr>
            </w:pPr>
            <w:r w:rsidRPr="002A6563">
              <w:rPr>
                <w:rFonts w:asciiTheme="minorHAnsi" w:hAnsiTheme="minorHAnsi"/>
                <w:sz w:val="18"/>
                <w:szCs w:val="18"/>
              </w:rPr>
              <w:t>What is the policy context for th</w:t>
            </w:r>
            <w:r w:rsidR="00E85F2C">
              <w:rPr>
                <w:rFonts w:asciiTheme="minorHAnsi" w:hAnsiTheme="minorHAnsi"/>
                <w:sz w:val="18"/>
                <w:szCs w:val="18"/>
              </w:rPr>
              <w:t>e sector/services in which the practice operates? Is the</w:t>
            </w:r>
            <w:r w:rsidRPr="002A6563">
              <w:rPr>
                <w:rFonts w:asciiTheme="minorHAnsi" w:hAnsiTheme="minorHAnsi"/>
                <w:sz w:val="18"/>
                <w:szCs w:val="18"/>
              </w:rPr>
              <w:t xml:space="preserve"> practice facilitated</w:t>
            </w:r>
            <w:r w:rsidR="006A00AE" w:rsidRPr="002A6563">
              <w:rPr>
                <w:rFonts w:asciiTheme="minorHAnsi" w:hAnsiTheme="minorHAnsi"/>
                <w:sz w:val="18"/>
                <w:szCs w:val="18"/>
              </w:rPr>
              <w:t>/penalised</w:t>
            </w:r>
            <w:r w:rsidRPr="002A6563">
              <w:rPr>
                <w:rFonts w:asciiTheme="minorHAnsi" w:hAnsiTheme="minorHAnsi"/>
                <w:sz w:val="18"/>
                <w:szCs w:val="18"/>
              </w:rPr>
              <w:t xml:space="preserve"> by the policy context?</w:t>
            </w:r>
            <w:r w:rsidR="006A00AE" w:rsidRPr="002A6563">
              <w:rPr>
                <w:rFonts w:asciiTheme="minorHAnsi" w:hAnsiTheme="minorHAnsi"/>
                <w:sz w:val="18"/>
                <w:szCs w:val="18"/>
              </w:rPr>
              <w:t xml:space="preserve"> Or is it independent from it?</w:t>
            </w:r>
            <w:r w:rsidRPr="002A6563">
              <w:rPr>
                <w:rFonts w:asciiTheme="minorHAnsi" w:hAnsiTheme="minorHAnsi"/>
                <w:sz w:val="18"/>
                <w:szCs w:val="18"/>
              </w:rPr>
              <w:t xml:space="preserve"> </w:t>
            </w:r>
          </w:p>
        </w:tc>
      </w:tr>
      <w:tr w:rsidR="00905459" w:rsidRPr="006B2336" w14:paraId="4580134F" w14:textId="77777777" w:rsidTr="004B0258">
        <w:tc>
          <w:tcPr>
            <w:tcW w:w="2376" w:type="dxa"/>
            <w:gridSpan w:val="2"/>
          </w:tcPr>
          <w:p w14:paraId="02617B39" w14:textId="77777777" w:rsidR="00905459" w:rsidRDefault="00905459"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Benefits</w:t>
            </w:r>
          </w:p>
          <w:p w14:paraId="2FC99153" w14:textId="547E4AFC" w:rsidR="007D1837" w:rsidRPr="006B2336" w:rsidRDefault="007D1837"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200 words)</w:t>
            </w:r>
          </w:p>
        </w:tc>
        <w:tc>
          <w:tcPr>
            <w:tcW w:w="7230" w:type="dxa"/>
          </w:tcPr>
          <w:p w14:paraId="62D8DDE3" w14:textId="73523B75" w:rsidR="00905459" w:rsidRPr="002A6563" w:rsidRDefault="00905459" w:rsidP="000A2756">
            <w:pPr>
              <w:tabs>
                <w:tab w:val="left" w:pos="10740"/>
              </w:tabs>
              <w:spacing w:after="100" w:line="240" w:lineRule="auto"/>
              <w:jc w:val="both"/>
              <w:rPr>
                <w:rFonts w:asciiTheme="minorHAnsi" w:hAnsiTheme="minorHAnsi" w:cs="Arial"/>
                <w:bCs/>
                <w:sz w:val="18"/>
                <w:szCs w:val="18"/>
              </w:rPr>
            </w:pPr>
            <w:r w:rsidRPr="002A6563">
              <w:rPr>
                <w:rFonts w:asciiTheme="minorHAnsi" w:hAnsiTheme="minorHAnsi" w:cs="Arial"/>
                <w:bCs/>
                <w:sz w:val="18"/>
                <w:szCs w:val="18"/>
              </w:rPr>
              <w:t>What are the benefits provided to members through the</w:t>
            </w:r>
            <w:r w:rsidR="00134C25" w:rsidRPr="002A6563">
              <w:rPr>
                <w:rFonts w:asciiTheme="minorHAnsi" w:hAnsiTheme="minorHAnsi" w:cs="Arial"/>
                <w:bCs/>
                <w:sz w:val="18"/>
                <w:szCs w:val="18"/>
              </w:rPr>
              <w:t xml:space="preserve"> </w:t>
            </w:r>
            <w:r w:rsidRPr="002A6563">
              <w:rPr>
                <w:rFonts w:asciiTheme="minorHAnsi" w:hAnsiTheme="minorHAnsi" w:cs="Arial"/>
                <w:bCs/>
                <w:sz w:val="18"/>
                <w:szCs w:val="18"/>
              </w:rPr>
              <w:t>practice</w:t>
            </w:r>
            <w:r w:rsidR="00134C25" w:rsidRPr="002A6563">
              <w:rPr>
                <w:rFonts w:asciiTheme="minorHAnsi" w:hAnsiTheme="minorHAnsi" w:cs="Arial"/>
                <w:bCs/>
                <w:sz w:val="18"/>
                <w:szCs w:val="18"/>
              </w:rPr>
              <w:t>? Refer to the following.</w:t>
            </w:r>
          </w:p>
          <w:p w14:paraId="34C54B45" w14:textId="77777777" w:rsidR="00134C25" w:rsidRPr="002A6563" w:rsidRDefault="00134C25" w:rsidP="00C65761">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Cash</w:t>
            </w:r>
            <w:r w:rsidR="00B85A39" w:rsidRPr="002A6563">
              <w:rPr>
                <w:rFonts w:asciiTheme="minorHAnsi" w:hAnsiTheme="minorHAnsi"/>
                <w:sz w:val="18"/>
                <w:szCs w:val="18"/>
              </w:rPr>
              <w:t>: loans</w:t>
            </w:r>
            <w:r w:rsidRPr="002A6563">
              <w:rPr>
                <w:rFonts w:asciiTheme="minorHAnsi" w:hAnsiTheme="minorHAnsi"/>
                <w:sz w:val="18"/>
                <w:szCs w:val="18"/>
              </w:rPr>
              <w:t xml:space="preserve"> and </w:t>
            </w:r>
            <w:r w:rsidR="00545613" w:rsidRPr="002A6563">
              <w:rPr>
                <w:rFonts w:asciiTheme="minorHAnsi" w:hAnsiTheme="minorHAnsi"/>
                <w:sz w:val="18"/>
                <w:szCs w:val="18"/>
              </w:rPr>
              <w:t>micro</w:t>
            </w:r>
            <w:r w:rsidRPr="002A6563">
              <w:rPr>
                <w:rFonts w:asciiTheme="minorHAnsi" w:hAnsiTheme="minorHAnsi"/>
                <w:sz w:val="18"/>
                <w:szCs w:val="18"/>
              </w:rPr>
              <w:t>credit (</w:t>
            </w:r>
            <w:r w:rsidR="00C65761" w:rsidRPr="002A6563">
              <w:rPr>
                <w:rFonts w:asciiTheme="minorHAnsi" w:hAnsiTheme="minorHAnsi"/>
                <w:sz w:val="18"/>
                <w:szCs w:val="18"/>
              </w:rPr>
              <w:t xml:space="preserve">at lower prices or more favourable conditions, e.g. collective purchases; </w:t>
            </w:r>
            <w:r w:rsidRPr="002A6563">
              <w:rPr>
                <w:rFonts w:asciiTheme="minorHAnsi" w:hAnsiTheme="minorHAnsi"/>
                <w:sz w:val="18"/>
                <w:szCs w:val="18"/>
              </w:rPr>
              <w:t>provide relief in cases of destitution and encourage investments in agriculture, particularly those presenting higher risks and returns)</w:t>
            </w:r>
          </w:p>
          <w:p w14:paraId="0FE56EEF" w14:textId="77777777" w:rsidR="00134C25" w:rsidRPr="002A6563" w:rsidRDefault="00134C25" w:rsidP="00134C25">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Inputs, assets and natural resources (protect agricultural activities in cases of shocks and promote better and stable livelihoods)</w:t>
            </w:r>
          </w:p>
          <w:p w14:paraId="6FDD8AA2" w14:textId="77777777" w:rsidR="0065366B" w:rsidRPr="002A6563" w:rsidRDefault="00F86957" w:rsidP="00F86957">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 xml:space="preserve">Infrastructures (e.g. </w:t>
            </w:r>
            <w:r w:rsidR="0021724B" w:rsidRPr="002A6563">
              <w:rPr>
                <w:rFonts w:asciiTheme="minorHAnsi" w:hAnsiTheme="minorHAnsi"/>
                <w:sz w:val="18"/>
                <w:szCs w:val="18"/>
              </w:rPr>
              <w:t>storage facilities</w:t>
            </w:r>
            <w:r>
              <w:rPr>
                <w:rFonts w:asciiTheme="minorHAnsi" w:hAnsiTheme="minorHAnsi"/>
                <w:sz w:val="18"/>
                <w:szCs w:val="18"/>
              </w:rPr>
              <w:t>, warehouse receipt systems)</w:t>
            </w:r>
            <w:r w:rsidR="0065366B" w:rsidRPr="002A6563">
              <w:rPr>
                <w:rFonts w:asciiTheme="minorHAnsi" w:hAnsiTheme="minorHAnsi"/>
                <w:sz w:val="18"/>
                <w:szCs w:val="18"/>
              </w:rPr>
              <w:t xml:space="preserve"> </w:t>
            </w:r>
          </w:p>
          <w:p w14:paraId="211C5174" w14:textId="18FF0FB7" w:rsidR="00C65761" w:rsidRPr="002A6563" w:rsidRDefault="00E85F2C" w:rsidP="00C65761">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Access to micro</w:t>
            </w:r>
            <w:r w:rsidR="00C65761" w:rsidRPr="002A6563">
              <w:rPr>
                <w:rFonts w:asciiTheme="minorHAnsi" w:hAnsiTheme="minorHAnsi"/>
                <w:sz w:val="18"/>
                <w:szCs w:val="18"/>
              </w:rPr>
              <w:t>insurance schemes</w:t>
            </w:r>
          </w:p>
          <w:p w14:paraId="566D987F" w14:textId="67A37568" w:rsidR="00134C25" w:rsidRPr="00F86957" w:rsidRDefault="00555416" w:rsidP="00F86957">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Essential</w:t>
            </w:r>
            <w:r w:rsidR="009E2C70">
              <w:rPr>
                <w:rFonts w:asciiTheme="minorHAnsi" w:hAnsiTheme="minorHAnsi"/>
                <w:sz w:val="18"/>
                <w:szCs w:val="18"/>
              </w:rPr>
              <w:t xml:space="preserve"> s</w:t>
            </w:r>
            <w:r w:rsidR="00134C25" w:rsidRPr="002A6563">
              <w:rPr>
                <w:rFonts w:asciiTheme="minorHAnsi" w:hAnsiTheme="minorHAnsi"/>
                <w:sz w:val="18"/>
                <w:szCs w:val="18"/>
              </w:rPr>
              <w:t>ocial services (</w:t>
            </w:r>
            <w:r w:rsidR="00F86957">
              <w:rPr>
                <w:rFonts w:asciiTheme="minorHAnsi" w:hAnsiTheme="minorHAnsi"/>
                <w:sz w:val="18"/>
                <w:szCs w:val="18"/>
              </w:rPr>
              <w:t xml:space="preserve">e.g. </w:t>
            </w:r>
            <w:r w:rsidR="00F86957" w:rsidRPr="002A6563">
              <w:rPr>
                <w:rFonts w:asciiTheme="minorHAnsi" w:hAnsiTheme="minorHAnsi"/>
                <w:sz w:val="18"/>
                <w:szCs w:val="18"/>
              </w:rPr>
              <w:t>health</w:t>
            </w:r>
            <w:r w:rsidR="00F86957">
              <w:rPr>
                <w:rFonts w:asciiTheme="minorHAnsi" w:hAnsiTheme="minorHAnsi"/>
                <w:sz w:val="18"/>
                <w:szCs w:val="18"/>
              </w:rPr>
              <w:t xml:space="preserve">care, </w:t>
            </w:r>
            <w:r>
              <w:rPr>
                <w:rFonts w:asciiTheme="minorHAnsi" w:hAnsiTheme="minorHAnsi"/>
                <w:sz w:val="18"/>
                <w:szCs w:val="18"/>
              </w:rPr>
              <w:t xml:space="preserve">primary education, </w:t>
            </w:r>
            <w:r w:rsidR="00F86957">
              <w:rPr>
                <w:rFonts w:asciiTheme="minorHAnsi" w:hAnsiTheme="minorHAnsi"/>
                <w:sz w:val="18"/>
                <w:szCs w:val="18"/>
              </w:rPr>
              <w:t>basic training</w:t>
            </w:r>
            <w:r w:rsidR="00134C25" w:rsidRPr="002A6563">
              <w:rPr>
                <w:rFonts w:asciiTheme="minorHAnsi" w:hAnsiTheme="minorHAnsi"/>
                <w:sz w:val="18"/>
                <w:szCs w:val="18"/>
              </w:rPr>
              <w:t xml:space="preserve">, </w:t>
            </w:r>
            <w:r w:rsidR="00F86957">
              <w:rPr>
                <w:rFonts w:asciiTheme="minorHAnsi" w:hAnsiTheme="minorHAnsi"/>
                <w:sz w:val="18"/>
                <w:szCs w:val="18"/>
              </w:rPr>
              <w:t xml:space="preserve">temporary </w:t>
            </w:r>
            <w:r w:rsidR="00134C25" w:rsidRPr="002A6563">
              <w:rPr>
                <w:rFonts w:asciiTheme="minorHAnsi" w:hAnsiTheme="minorHAnsi"/>
                <w:sz w:val="18"/>
                <w:szCs w:val="18"/>
              </w:rPr>
              <w:t>employment)</w:t>
            </w:r>
          </w:p>
        </w:tc>
      </w:tr>
      <w:tr w:rsidR="00134C25" w:rsidRPr="006B2336" w14:paraId="417F2B70" w14:textId="77777777" w:rsidTr="004B0258">
        <w:tc>
          <w:tcPr>
            <w:tcW w:w="2376" w:type="dxa"/>
            <w:gridSpan w:val="2"/>
          </w:tcPr>
          <w:p w14:paraId="0C0F963E" w14:textId="6924591E" w:rsidR="00134C25" w:rsidRPr="00C40569" w:rsidRDefault="00C40569" w:rsidP="00C40569">
            <w:pPr>
              <w:tabs>
                <w:tab w:val="left" w:pos="142"/>
              </w:tabs>
              <w:spacing w:after="120" w:line="240" w:lineRule="auto"/>
              <w:rPr>
                <w:rFonts w:asciiTheme="minorHAnsi" w:hAnsiTheme="minorHAnsi" w:cs="Arial"/>
                <w:b/>
                <w:sz w:val="20"/>
                <w:szCs w:val="20"/>
              </w:rPr>
            </w:pPr>
            <w:r>
              <w:rPr>
                <w:rFonts w:asciiTheme="minorHAnsi" w:hAnsiTheme="minorHAnsi" w:cs="Arial"/>
                <w:b/>
                <w:sz w:val="20"/>
                <w:szCs w:val="20"/>
              </w:rPr>
              <w:t>Beneficiaries and m</w:t>
            </w:r>
            <w:r w:rsidR="00134C25" w:rsidRPr="00134C25">
              <w:rPr>
                <w:rFonts w:asciiTheme="minorHAnsi" w:hAnsiTheme="minorHAnsi"/>
                <w:b/>
                <w:bCs/>
                <w:sz w:val="20"/>
                <w:szCs w:val="20"/>
              </w:rPr>
              <w:t xml:space="preserve">echanisms </w:t>
            </w:r>
          </w:p>
          <w:p w14:paraId="5D718900" w14:textId="19B23E8A" w:rsidR="007D1837" w:rsidRPr="00134C25" w:rsidRDefault="007D1837"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300 words)</w:t>
            </w:r>
          </w:p>
        </w:tc>
        <w:tc>
          <w:tcPr>
            <w:tcW w:w="7230" w:type="dxa"/>
          </w:tcPr>
          <w:p w14:paraId="67A1B3E4" w14:textId="327BCB8F" w:rsidR="00134C25" w:rsidRPr="002A6563" w:rsidRDefault="00134C25" w:rsidP="00134C25">
            <w:pPr>
              <w:tabs>
                <w:tab w:val="left" w:pos="10740"/>
              </w:tabs>
              <w:spacing w:after="100" w:line="240" w:lineRule="auto"/>
              <w:jc w:val="both"/>
              <w:rPr>
                <w:rFonts w:asciiTheme="minorHAnsi" w:hAnsiTheme="minorHAnsi" w:cs="Arial"/>
                <w:bCs/>
                <w:sz w:val="18"/>
                <w:szCs w:val="18"/>
              </w:rPr>
            </w:pPr>
            <w:r w:rsidRPr="002A6563">
              <w:rPr>
                <w:rFonts w:asciiTheme="minorHAnsi" w:hAnsiTheme="minorHAnsi" w:cs="Arial"/>
                <w:bCs/>
                <w:sz w:val="18"/>
                <w:szCs w:val="18"/>
              </w:rPr>
              <w:t xml:space="preserve">Who is entitled </w:t>
            </w:r>
            <w:r w:rsidR="00C40569">
              <w:rPr>
                <w:rFonts w:asciiTheme="minorHAnsi" w:hAnsiTheme="minorHAnsi" w:cs="Arial"/>
                <w:bCs/>
                <w:sz w:val="18"/>
                <w:szCs w:val="18"/>
              </w:rPr>
              <w:t xml:space="preserve">to the benefit </w:t>
            </w:r>
            <w:r w:rsidRPr="002A6563">
              <w:rPr>
                <w:rFonts w:asciiTheme="minorHAnsi" w:hAnsiTheme="minorHAnsi" w:cs="Arial"/>
                <w:bCs/>
                <w:sz w:val="18"/>
                <w:szCs w:val="18"/>
              </w:rPr>
              <w:t>and in what situation? Who decides on: who gets it, when, quantity (if commensurable)? What are the procedures for delivering the benefit?</w:t>
            </w:r>
          </w:p>
        </w:tc>
      </w:tr>
      <w:tr w:rsidR="005036C2" w:rsidRPr="006B2336" w14:paraId="71654D86" w14:textId="77777777" w:rsidTr="004B0258">
        <w:tc>
          <w:tcPr>
            <w:tcW w:w="2376" w:type="dxa"/>
            <w:gridSpan w:val="2"/>
          </w:tcPr>
          <w:p w14:paraId="1ACCD142" w14:textId="77777777" w:rsidR="005036C2" w:rsidRDefault="009944C6"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Impact</w:t>
            </w:r>
          </w:p>
          <w:p w14:paraId="46B239F5" w14:textId="63614E1F" w:rsidR="007D1837" w:rsidRPr="006B2336" w:rsidRDefault="007D1837"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300 words)</w:t>
            </w:r>
          </w:p>
        </w:tc>
        <w:tc>
          <w:tcPr>
            <w:tcW w:w="7230" w:type="dxa"/>
          </w:tcPr>
          <w:p w14:paraId="3E6656C7" w14:textId="0C0A9F79" w:rsidR="004B2B4E" w:rsidRPr="002A6563" w:rsidRDefault="005036C2" w:rsidP="00212688">
            <w:pPr>
              <w:tabs>
                <w:tab w:val="left" w:pos="10740"/>
              </w:tabs>
              <w:spacing w:after="100" w:line="240" w:lineRule="auto"/>
              <w:jc w:val="both"/>
              <w:rPr>
                <w:rFonts w:asciiTheme="minorHAnsi" w:hAnsiTheme="minorHAnsi" w:cs="Arial"/>
                <w:bCs/>
                <w:sz w:val="18"/>
                <w:szCs w:val="18"/>
              </w:rPr>
            </w:pPr>
            <w:r w:rsidRPr="002A6563">
              <w:rPr>
                <w:rFonts w:asciiTheme="minorHAnsi" w:hAnsiTheme="minorHAnsi" w:cs="Arial"/>
                <w:bCs/>
                <w:sz w:val="18"/>
                <w:szCs w:val="18"/>
              </w:rPr>
              <w:t xml:space="preserve">What has been the impact (positive or negative) of this </w:t>
            </w:r>
            <w:r w:rsidR="00212688" w:rsidRPr="002A6563">
              <w:rPr>
                <w:rFonts w:asciiTheme="minorHAnsi" w:hAnsiTheme="minorHAnsi" w:cs="Arial"/>
                <w:bCs/>
                <w:sz w:val="18"/>
                <w:szCs w:val="18"/>
              </w:rPr>
              <w:t>practice on the beneficiaries? Refer to</w:t>
            </w:r>
            <w:r w:rsidR="0015769A" w:rsidRPr="002A6563">
              <w:rPr>
                <w:rFonts w:asciiTheme="minorHAnsi" w:hAnsiTheme="minorHAnsi" w:cs="Arial"/>
                <w:bCs/>
                <w:sz w:val="18"/>
                <w:szCs w:val="18"/>
              </w:rPr>
              <w:t xml:space="preserve"> one or more of the following</w:t>
            </w:r>
            <w:r w:rsidR="00212688" w:rsidRPr="002A6563">
              <w:rPr>
                <w:rFonts w:asciiTheme="minorHAnsi" w:hAnsiTheme="minorHAnsi" w:cs="Arial"/>
                <w:bCs/>
                <w:sz w:val="18"/>
                <w:szCs w:val="18"/>
              </w:rPr>
              <w:t>:</w:t>
            </w:r>
          </w:p>
          <w:p w14:paraId="771BE3E9" w14:textId="77777777" w:rsidR="00212688" w:rsidRPr="002A6563" w:rsidRDefault="00212688" w:rsidP="0015769A">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 xml:space="preserve">Resilience, risk reduction, risk management and risk coping </w:t>
            </w:r>
          </w:p>
          <w:p w14:paraId="040356C3" w14:textId="77777777" w:rsidR="00212688" w:rsidRPr="002A6563" w:rsidRDefault="00212688" w:rsidP="00212688">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Food security</w:t>
            </w:r>
          </w:p>
          <w:p w14:paraId="0F2426B9" w14:textId="309DC2C2" w:rsidR="003E60FE" w:rsidRPr="002A6563" w:rsidRDefault="003E60FE" w:rsidP="0090328C">
            <w:pPr>
              <w:pStyle w:val="ListParagraph"/>
              <w:numPr>
                <w:ilvl w:val="0"/>
                <w:numId w:val="2"/>
              </w:numPr>
              <w:spacing w:after="60"/>
              <w:jc w:val="both"/>
              <w:rPr>
                <w:rFonts w:asciiTheme="minorHAnsi" w:hAnsiTheme="minorHAnsi"/>
                <w:sz w:val="18"/>
                <w:szCs w:val="18"/>
              </w:rPr>
            </w:pPr>
            <w:r w:rsidRPr="002A6563">
              <w:rPr>
                <w:rFonts w:asciiTheme="minorHAnsi" w:hAnsiTheme="minorHAnsi"/>
                <w:sz w:val="18"/>
                <w:szCs w:val="18"/>
              </w:rPr>
              <w:t>Increased production</w:t>
            </w:r>
            <w:r w:rsidR="00F86957">
              <w:rPr>
                <w:rFonts w:asciiTheme="minorHAnsi" w:hAnsiTheme="minorHAnsi"/>
                <w:sz w:val="18"/>
                <w:szCs w:val="18"/>
              </w:rPr>
              <w:t xml:space="preserve"> to attain subsistence and cover expenses for </w:t>
            </w:r>
            <w:r w:rsidR="0090328C">
              <w:rPr>
                <w:rFonts w:asciiTheme="minorHAnsi" w:hAnsiTheme="minorHAnsi"/>
                <w:sz w:val="18"/>
                <w:szCs w:val="18"/>
              </w:rPr>
              <w:t>essential</w:t>
            </w:r>
            <w:r w:rsidR="00F86957">
              <w:rPr>
                <w:rFonts w:asciiTheme="minorHAnsi" w:hAnsiTheme="minorHAnsi"/>
                <w:sz w:val="18"/>
                <w:szCs w:val="18"/>
              </w:rPr>
              <w:t xml:space="preserve"> services</w:t>
            </w:r>
          </w:p>
          <w:p w14:paraId="78EE3D4D" w14:textId="76199543" w:rsidR="00212688" w:rsidRDefault="00F86957" w:rsidP="00555416">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Stable/increased</w:t>
            </w:r>
            <w:r w:rsidR="00212688" w:rsidRPr="002A6563">
              <w:rPr>
                <w:rFonts w:asciiTheme="minorHAnsi" w:hAnsiTheme="minorHAnsi"/>
                <w:sz w:val="18"/>
                <w:szCs w:val="18"/>
              </w:rPr>
              <w:t xml:space="preserve"> incomes </w:t>
            </w:r>
            <w:r>
              <w:rPr>
                <w:rFonts w:asciiTheme="minorHAnsi" w:hAnsiTheme="minorHAnsi"/>
                <w:sz w:val="18"/>
                <w:szCs w:val="18"/>
              </w:rPr>
              <w:t xml:space="preserve">to attain subsistence and cover expenses for </w:t>
            </w:r>
            <w:r w:rsidR="00555416">
              <w:rPr>
                <w:rFonts w:asciiTheme="minorHAnsi" w:hAnsiTheme="minorHAnsi"/>
                <w:sz w:val="18"/>
                <w:szCs w:val="18"/>
              </w:rPr>
              <w:t>essential</w:t>
            </w:r>
            <w:r>
              <w:rPr>
                <w:rFonts w:asciiTheme="minorHAnsi" w:hAnsiTheme="minorHAnsi"/>
                <w:sz w:val="18"/>
                <w:szCs w:val="18"/>
              </w:rPr>
              <w:t xml:space="preserve"> services</w:t>
            </w:r>
          </w:p>
          <w:p w14:paraId="5D41473F" w14:textId="4E80289F" w:rsidR="0090328C" w:rsidRDefault="0090328C" w:rsidP="00555416">
            <w:pPr>
              <w:pStyle w:val="ListParagraph"/>
              <w:numPr>
                <w:ilvl w:val="0"/>
                <w:numId w:val="2"/>
              </w:numPr>
              <w:spacing w:after="60"/>
              <w:jc w:val="both"/>
              <w:rPr>
                <w:rFonts w:asciiTheme="minorHAnsi" w:hAnsiTheme="minorHAnsi"/>
                <w:sz w:val="18"/>
                <w:szCs w:val="18"/>
              </w:rPr>
            </w:pPr>
            <w:r>
              <w:rPr>
                <w:rFonts w:asciiTheme="minorHAnsi" w:hAnsiTheme="minorHAnsi"/>
                <w:sz w:val="18"/>
                <w:szCs w:val="18"/>
              </w:rPr>
              <w:t>Direct access to essential services</w:t>
            </w:r>
          </w:p>
          <w:p w14:paraId="018CAA49" w14:textId="77777777" w:rsidR="00F76A3E" w:rsidRPr="00F76A3E" w:rsidRDefault="00F76A3E" w:rsidP="00F76A3E">
            <w:pPr>
              <w:pStyle w:val="ListParagraph"/>
              <w:numPr>
                <w:ilvl w:val="0"/>
                <w:numId w:val="2"/>
              </w:numPr>
              <w:rPr>
                <w:rFonts w:asciiTheme="minorHAnsi" w:hAnsiTheme="minorHAnsi"/>
                <w:sz w:val="18"/>
                <w:szCs w:val="18"/>
              </w:rPr>
            </w:pPr>
            <w:r w:rsidRPr="00F76A3E">
              <w:rPr>
                <w:rFonts w:asciiTheme="minorHAnsi" w:hAnsiTheme="minorHAnsi"/>
                <w:sz w:val="18"/>
                <w:szCs w:val="18"/>
              </w:rPr>
              <w:t>Other that you might consider relevant</w:t>
            </w:r>
          </w:p>
          <w:p w14:paraId="66B2B8B8" w14:textId="77777777" w:rsidR="005036C2" w:rsidRPr="002A6563" w:rsidRDefault="00212688" w:rsidP="00212688">
            <w:pPr>
              <w:tabs>
                <w:tab w:val="left" w:pos="10740"/>
              </w:tabs>
              <w:spacing w:after="100" w:line="240" w:lineRule="auto"/>
              <w:jc w:val="both"/>
              <w:rPr>
                <w:rFonts w:asciiTheme="minorHAnsi" w:hAnsiTheme="minorHAnsi" w:cs="Arial"/>
                <w:bCs/>
                <w:sz w:val="18"/>
                <w:szCs w:val="18"/>
              </w:rPr>
            </w:pPr>
            <w:r w:rsidRPr="002A6563">
              <w:rPr>
                <w:rFonts w:asciiTheme="minorHAnsi" w:hAnsiTheme="minorHAnsi" w:cs="Arial"/>
                <w:bCs/>
                <w:sz w:val="18"/>
                <w:szCs w:val="18"/>
              </w:rPr>
              <w:t>E</w:t>
            </w:r>
            <w:r w:rsidR="005036C2" w:rsidRPr="002A6563">
              <w:rPr>
                <w:rFonts w:asciiTheme="minorHAnsi" w:hAnsiTheme="minorHAnsi" w:cs="Arial"/>
                <w:bCs/>
                <w:sz w:val="18"/>
                <w:szCs w:val="18"/>
              </w:rPr>
              <w:t xml:space="preserve">xplain how the impact may differ between men and women. </w:t>
            </w:r>
          </w:p>
        </w:tc>
      </w:tr>
      <w:tr w:rsidR="006221F9" w:rsidRPr="006B2336" w14:paraId="5627101C" w14:textId="77777777" w:rsidTr="004B0258">
        <w:trPr>
          <w:trHeight w:val="764"/>
        </w:trPr>
        <w:tc>
          <w:tcPr>
            <w:tcW w:w="2376" w:type="dxa"/>
            <w:gridSpan w:val="2"/>
          </w:tcPr>
          <w:p w14:paraId="565BEFFC" w14:textId="25F23FDD" w:rsidR="006221F9" w:rsidRDefault="00E85F2C" w:rsidP="000A2756">
            <w:pPr>
              <w:tabs>
                <w:tab w:val="left" w:pos="142"/>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 xml:space="preserve">History of the </w:t>
            </w:r>
            <w:r w:rsidR="006221F9" w:rsidRPr="006221F9">
              <w:rPr>
                <w:rFonts w:asciiTheme="minorHAnsi" w:hAnsiTheme="minorHAnsi" w:cs="Arial"/>
                <w:b/>
                <w:bCs/>
                <w:sz w:val="20"/>
                <w:szCs w:val="20"/>
                <w:lang w:eastAsia="fr-FR"/>
              </w:rPr>
              <w:t>practice</w:t>
            </w:r>
          </w:p>
          <w:p w14:paraId="20127C60" w14:textId="42B328D0" w:rsidR="006221F9" w:rsidRPr="00D61549" w:rsidRDefault="007D1837" w:rsidP="006657E9">
            <w:pPr>
              <w:tabs>
                <w:tab w:val="left" w:pos="142"/>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300 words)</w:t>
            </w:r>
          </w:p>
        </w:tc>
        <w:tc>
          <w:tcPr>
            <w:tcW w:w="7230" w:type="dxa"/>
          </w:tcPr>
          <w:p w14:paraId="003A42F3" w14:textId="587C12D2" w:rsidR="006221F9" w:rsidRPr="002A6563" w:rsidRDefault="006221F9" w:rsidP="007D1837">
            <w:pPr>
              <w:tabs>
                <w:tab w:val="left" w:pos="10740"/>
              </w:tabs>
              <w:spacing w:after="60" w:line="240" w:lineRule="auto"/>
              <w:jc w:val="both"/>
              <w:rPr>
                <w:rFonts w:asciiTheme="minorHAnsi" w:hAnsiTheme="minorHAnsi" w:cs="Arial"/>
                <w:bCs/>
                <w:sz w:val="18"/>
                <w:szCs w:val="18"/>
              </w:rPr>
            </w:pPr>
            <w:r w:rsidRPr="002A6563">
              <w:rPr>
                <w:rFonts w:asciiTheme="minorHAnsi" w:hAnsiTheme="minorHAnsi"/>
                <w:sz w:val="18"/>
                <w:szCs w:val="18"/>
              </w:rPr>
              <w:t xml:space="preserve">Who started it and what resources where needed? Describe significant positive and negative events </w:t>
            </w:r>
            <w:r w:rsidR="0015769A" w:rsidRPr="002A6563">
              <w:rPr>
                <w:rFonts w:asciiTheme="minorHAnsi" w:hAnsiTheme="minorHAnsi"/>
                <w:sz w:val="18"/>
                <w:szCs w:val="18"/>
              </w:rPr>
              <w:t>that occurred during the period of implementation</w:t>
            </w:r>
            <w:r w:rsidRPr="002A6563">
              <w:rPr>
                <w:rFonts w:asciiTheme="minorHAnsi" w:hAnsiTheme="minorHAnsi"/>
                <w:sz w:val="18"/>
                <w:szCs w:val="18"/>
              </w:rPr>
              <w:t xml:space="preserve">. </w:t>
            </w:r>
            <w:r w:rsidR="007D1837" w:rsidRPr="00936E8A">
              <w:rPr>
                <w:rFonts w:asciiTheme="minorHAnsi" w:hAnsiTheme="minorHAnsi"/>
                <w:sz w:val="18"/>
                <w:szCs w:val="18"/>
              </w:rPr>
              <w:t>Describe if and how the practice has changed since its beginning</w:t>
            </w:r>
            <w:r w:rsidR="007D1837">
              <w:rPr>
                <w:rFonts w:asciiTheme="minorHAnsi" w:hAnsiTheme="minorHAnsi"/>
                <w:sz w:val="18"/>
                <w:szCs w:val="18"/>
              </w:rPr>
              <w:t>, and who or what organisations was responsible to make this change happen</w:t>
            </w:r>
            <w:r w:rsidR="007D1837" w:rsidRPr="00936E8A">
              <w:rPr>
                <w:rFonts w:asciiTheme="minorHAnsi" w:hAnsiTheme="minorHAnsi"/>
                <w:sz w:val="18"/>
                <w:szCs w:val="18"/>
              </w:rPr>
              <w:t>.</w:t>
            </w:r>
          </w:p>
        </w:tc>
      </w:tr>
      <w:tr w:rsidR="005036C2" w:rsidRPr="006B2336" w14:paraId="61526CDB" w14:textId="77777777" w:rsidTr="004B0258">
        <w:tc>
          <w:tcPr>
            <w:tcW w:w="2376" w:type="dxa"/>
            <w:gridSpan w:val="2"/>
          </w:tcPr>
          <w:p w14:paraId="05EFECDF" w14:textId="77777777" w:rsidR="005036C2" w:rsidRDefault="002307B8" w:rsidP="000A2756">
            <w:pPr>
              <w:tabs>
                <w:tab w:val="left" w:pos="10740"/>
              </w:tabs>
              <w:spacing w:after="120" w:line="240" w:lineRule="auto"/>
              <w:rPr>
                <w:rFonts w:asciiTheme="minorHAnsi" w:hAnsiTheme="minorHAnsi" w:cs="Arial"/>
                <w:b/>
                <w:bCs/>
                <w:sz w:val="20"/>
                <w:szCs w:val="20"/>
              </w:rPr>
            </w:pPr>
            <w:r>
              <w:rPr>
                <w:rFonts w:asciiTheme="minorHAnsi" w:hAnsiTheme="minorHAnsi" w:cs="Arial"/>
                <w:b/>
                <w:bCs/>
                <w:sz w:val="20"/>
                <w:szCs w:val="20"/>
              </w:rPr>
              <w:t>Success Factors</w:t>
            </w:r>
          </w:p>
          <w:p w14:paraId="33A1E5FB" w14:textId="605EE221" w:rsidR="006668A4" w:rsidRPr="006B2336" w:rsidRDefault="006668A4"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200 words)</w:t>
            </w:r>
          </w:p>
        </w:tc>
        <w:tc>
          <w:tcPr>
            <w:tcW w:w="7230" w:type="dxa"/>
          </w:tcPr>
          <w:p w14:paraId="65008DF2" w14:textId="67A8C7C7" w:rsidR="005036C2" w:rsidRPr="002A6563" w:rsidRDefault="00E85F2C" w:rsidP="00901849">
            <w:pPr>
              <w:tabs>
                <w:tab w:val="left" w:pos="10740"/>
              </w:tabs>
              <w:spacing w:after="100" w:line="240" w:lineRule="auto"/>
              <w:jc w:val="both"/>
              <w:rPr>
                <w:rFonts w:asciiTheme="minorHAnsi" w:hAnsiTheme="minorHAnsi" w:cs="Arial"/>
                <w:bCs/>
                <w:sz w:val="18"/>
                <w:szCs w:val="18"/>
                <w:lang w:eastAsia="fr-FR"/>
              </w:rPr>
            </w:pPr>
            <w:r>
              <w:rPr>
                <w:rFonts w:asciiTheme="minorHAnsi" w:hAnsiTheme="minorHAnsi" w:cs="Arial"/>
                <w:bCs/>
                <w:sz w:val="18"/>
                <w:szCs w:val="18"/>
              </w:rPr>
              <w:t xml:space="preserve">In what way has the </w:t>
            </w:r>
            <w:r w:rsidR="005036C2" w:rsidRPr="002A6563">
              <w:rPr>
                <w:rFonts w:asciiTheme="minorHAnsi" w:hAnsiTheme="minorHAnsi" w:cs="Arial"/>
                <w:bCs/>
                <w:sz w:val="18"/>
                <w:szCs w:val="18"/>
              </w:rPr>
              <w:t xml:space="preserve">practice contributed to an </w:t>
            </w:r>
            <w:r w:rsidR="00901849">
              <w:rPr>
                <w:rFonts w:asciiTheme="minorHAnsi" w:hAnsiTheme="minorHAnsi" w:cs="Arial"/>
                <w:bCs/>
                <w:sz w:val="18"/>
                <w:szCs w:val="18"/>
              </w:rPr>
              <w:t>improvement</w:t>
            </w:r>
            <w:r w:rsidR="005036C2" w:rsidRPr="002A6563">
              <w:rPr>
                <w:rFonts w:asciiTheme="minorHAnsi" w:hAnsiTheme="minorHAnsi" w:cs="Arial"/>
                <w:bCs/>
                <w:sz w:val="18"/>
                <w:szCs w:val="18"/>
              </w:rPr>
              <w:t xml:space="preserve"> in the livelihoods of men and women? What are the conditions (institutional, economic, social, and environmental) t</w:t>
            </w:r>
            <w:r>
              <w:rPr>
                <w:rFonts w:asciiTheme="minorHAnsi" w:hAnsiTheme="minorHAnsi" w:cs="Arial"/>
                <w:bCs/>
                <w:sz w:val="18"/>
                <w:szCs w:val="18"/>
              </w:rPr>
              <w:t>hat need to be in place for the</w:t>
            </w:r>
            <w:r w:rsidR="005036C2" w:rsidRPr="002A6563">
              <w:rPr>
                <w:rFonts w:asciiTheme="minorHAnsi" w:hAnsiTheme="minorHAnsi" w:cs="Arial"/>
                <w:bCs/>
                <w:sz w:val="18"/>
                <w:szCs w:val="18"/>
              </w:rPr>
              <w:t xml:space="preserve"> practice to be successfully replicated?</w:t>
            </w:r>
            <w:r w:rsidR="009944C6" w:rsidRPr="002A6563">
              <w:rPr>
                <w:rFonts w:asciiTheme="minorHAnsi" w:hAnsiTheme="minorHAnsi" w:cs="Arial"/>
                <w:bCs/>
                <w:sz w:val="18"/>
                <w:szCs w:val="18"/>
              </w:rPr>
              <w:t xml:space="preserve"> Keep into account </w:t>
            </w:r>
            <w:r w:rsidR="009944C6" w:rsidRPr="002A6563">
              <w:rPr>
                <w:rFonts w:asciiTheme="minorHAnsi" w:hAnsiTheme="minorHAnsi"/>
                <w:sz w:val="18"/>
                <w:szCs w:val="18"/>
              </w:rPr>
              <w:t>Internal factors, alliances and networks, and external factors.</w:t>
            </w:r>
          </w:p>
        </w:tc>
      </w:tr>
      <w:tr w:rsidR="005036C2" w:rsidRPr="006B2336" w14:paraId="6A93212F" w14:textId="77777777" w:rsidTr="004B0258">
        <w:tc>
          <w:tcPr>
            <w:tcW w:w="2376" w:type="dxa"/>
            <w:gridSpan w:val="2"/>
          </w:tcPr>
          <w:p w14:paraId="6BED92DD" w14:textId="77777777" w:rsidR="006668A4" w:rsidRDefault="002307B8" w:rsidP="000A2756">
            <w:pPr>
              <w:tabs>
                <w:tab w:val="left" w:pos="10740"/>
              </w:tabs>
              <w:spacing w:after="120" w:line="240" w:lineRule="auto"/>
              <w:rPr>
                <w:rFonts w:asciiTheme="minorHAnsi" w:hAnsiTheme="minorHAnsi" w:cs="Arial"/>
                <w:b/>
                <w:bCs/>
                <w:sz w:val="20"/>
                <w:szCs w:val="20"/>
              </w:rPr>
            </w:pPr>
            <w:r>
              <w:rPr>
                <w:rFonts w:asciiTheme="minorHAnsi" w:hAnsiTheme="minorHAnsi" w:cs="Arial"/>
                <w:b/>
                <w:bCs/>
                <w:sz w:val="20"/>
                <w:szCs w:val="20"/>
              </w:rPr>
              <w:t>Constraints</w:t>
            </w:r>
          </w:p>
          <w:p w14:paraId="3226F5A3" w14:textId="14281CBA" w:rsidR="005036C2" w:rsidRPr="006B2336" w:rsidRDefault="006668A4" w:rsidP="000A2756">
            <w:pPr>
              <w:tabs>
                <w:tab w:val="left" w:pos="10740"/>
              </w:tabs>
              <w:spacing w:after="120" w:line="240" w:lineRule="auto"/>
              <w:rPr>
                <w:rFonts w:asciiTheme="minorHAnsi" w:hAnsiTheme="minorHAnsi" w:cs="Arial"/>
                <w:b/>
                <w:sz w:val="20"/>
                <w:szCs w:val="20"/>
                <w:lang w:eastAsia="fr-FR"/>
              </w:rPr>
            </w:pPr>
            <w:r>
              <w:rPr>
                <w:rFonts w:asciiTheme="minorHAnsi" w:hAnsiTheme="minorHAnsi" w:cs="Arial"/>
                <w:sz w:val="20"/>
                <w:szCs w:val="20"/>
              </w:rPr>
              <w:t>(max 200 words)</w:t>
            </w:r>
            <w:r w:rsidR="005036C2" w:rsidRPr="006B2336">
              <w:rPr>
                <w:rFonts w:asciiTheme="minorHAnsi" w:hAnsiTheme="minorHAnsi" w:cs="Arial"/>
                <w:b/>
                <w:bCs/>
                <w:sz w:val="20"/>
                <w:szCs w:val="20"/>
                <w:lang w:eastAsia="fr-FR"/>
              </w:rPr>
              <w:tab/>
            </w:r>
          </w:p>
        </w:tc>
        <w:tc>
          <w:tcPr>
            <w:tcW w:w="7230" w:type="dxa"/>
          </w:tcPr>
          <w:p w14:paraId="1BAA2D28" w14:textId="366305DC" w:rsidR="005036C2" w:rsidRPr="002A6563" w:rsidRDefault="005036C2" w:rsidP="006668A4">
            <w:pPr>
              <w:spacing w:after="100" w:line="240" w:lineRule="auto"/>
              <w:jc w:val="both"/>
              <w:rPr>
                <w:rFonts w:asciiTheme="minorHAnsi" w:hAnsiTheme="minorHAnsi" w:cs="Arial"/>
                <w:bCs/>
                <w:sz w:val="18"/>
                <w:szCs w:val="18"/>
                <w:lang w:eastAsia="fr-FR"/>
              </w:rPr>
            </w:pPr>
            <w:r w:rsidRPr="002A6563">
              <w:rPr>
                <w:rFonts w:asciiTheme="minorHAnsi" w:hAnsiTheme="minorHAnsi" w:cs="Arial"/>
                <w:bCs/>
                <w:sz w:val="18"/>
                <w:szCs w:val="18"/>
              </w:rPr>
              <w:t xml:space="preserve">What are the challenges encountered by </w:t>
            </w:r>
            <w:r w:rsidR="00D94FEE">
              <w:rPr>
                <w:rFonts w:asciiTheme="minorHAnsi" w:hAnsiTheme="minorHAnsi" w:cs="Arial"/>
                <w:bCs/>
                <w:sz w:val="18"/>
                <w:szCs w:val="18"/>
              </w:rPr>
              <w:t xml:space="preserve">the </w:t>
            </w:r>
            <w:r w:rsidR="00A82D54" w:rsidRPr="002A6563">
              <w:rPr>
                <w:rFonts w:asciiTheme="minorHAnsi" w:hAnsiTheme="minorHAnsi" w:cs="Arial"/>
                <w:bCs/>
                <w:sz w:val="18"/>
                <w:szCs w:val="18"/>
              </w:rPr>
              <w:t>RO</w:t>
            </w:r>
            <w:r w:rsidRPr="002A6563">
              <w:rPr>
                <w:rFonts w:asciiTheme="minorHAnsi" w:hAnsiTheme="minorHAnsi" w:cs="Arial"/>
                <w:bCs/>
                <w:sz w:val="18"/>
                <w:szCs w:val="18"/>
              </w:rPr>
              <w:t xml:space="preserve"> in applying the practice? How have they been addressed? </w:t>
            </w:r>
          </w:p>
        </w:tc>
      </w:tr>
      <w:tr w:rsidR="005036C2" w:rsidRPr="006B2336" w14:paraId="4688BEA8" w14:textId="77777777" w:rsidTr="004B0258">
        <w:tc>
          <w:tcPr>
            <w:tcW w:w="2376" w:type="dxa"/>
            <w:gridSpan w:val="2"/>
          </w:tcPr>
          <w:p w14:paraId="545A6EED" w14:textId="77777777" w:rsidR="005036C2" w:rsidRDefault="005036C2" w:rsidP="000A2756">
            <w:pPr>
              <w:tabs>
                <w:tab w:val="left" w:pos="10740"/>
              </w:tabs>
              <w:spacing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Lessons l</w:t>
            </w:r>
            <w:r w:rsidR="002307B8">
              <w:rPr>
                <w:rFonts w:asciiTheme="minorHAnsi" w:hAnsiTheme="minorHAnsi" w:cs="Arial"/>
                <w:b/>
                <w:bCs/>
                <w:sz w:val="20"/>
                <w:szCs w:val="20"/>
                <w:lang w:eastAsia="fr-FR"/>
              </w:rPr>
              <w:t>earned</w:t>
            </w:r>
          </w:p>
          <w:p w14:paraId="296CF71F" w14:textId="2C5E51FD" w:rsidR="006668A4" w:rsidRPr="006B2336" w:rsidRDefault="006668A4" w:rsidP="000A275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200 words)</w:t>
            </w:r>
          </w:p>
        </w:tc>
        <w:tc>
          <w:tcPr>
            <w:tcW w:w="7230" w:type="dxa"/>
          </w:tcPr>
          <w:p w14:paraId="54511B14" w14:textId="3E5B35DB" w:rsidR="005036C2" w:rsidRPr="002A6563" w:rsidRDefault="005036C2" w:rsidP="009F2F24">
            <w:pPr>
              <w:tabs>
                <w:tab w:val="left" w:pos="10740"/>
              </w:tabs>
              <w:spacing w:after="100" w:line="240" w:lineRule="auto"/>
              <w:jc w:val="both"/>
              <w:rPr>
                <w:rFonts w:asciiTheme="minorHAnsi" w:hAnsiTheme="minorHAnsi" w:cs="Arial"/>
                <w:bCs/>
                <w:sz w:val="18"/>
                <w:szCs w:val="18"/>
                <w:lang w:eastAsia="fr-FR"/>
              </w:rPr>
            </w:pPr>
            <w:r w:rsidRPr="002A6563">
              <w:rPr>
                <w:rFonts w:asciiTheme="minorHAnsi" w:hAnsiTheme="minorHAnsi" w:cs="Arial"/>
                <w:bCs/>
                <w:sz w:val="18"/>
                <w:szCs w:val="18"/>
              </w:rPr>
              <w:t xml:space="preserve">What are </w:t>
            </w:r>
            <w:r w:rsidR="009F2F24" w:rsidRPr="002A6563">
              <w:rPr>
                <w:rFonts w:asciiTheme="minorHAnsi" w:hAnsiTheme="minorHAnsi" w:cs="Arial"/>
                <w:bCs/>
                <w:sz w:val="18"/>
                <w:szCs w:val="18"/>
              </w:rPr>
              <w:t>other</w:t>
            </w:r>
            <w:r w:rsidRPr="002A6563">
              <w:rPr>
                <w:rFonts w:asciiTheme="minorHAnsi" w:hAnsiTheme="minorHAnsi" w:cs="Arial"/>
                <w:bCs/>
                <w:sz w:val="18"/>
                <w:szCs w:val="18"/>
              </w:rPr>
              <w:t xml:space="preserve"> key messages and lessons learned to take away fr</w:t>
            </w:r>
            <w:r w:rsidR="00E85F2C">
              <w:rPr>
                <w:rFonts w:asciiTheme="minorHAnsi" w:hAnsiTheme="minorHAnsi" w:cs="Arial"/>
                <w:bCs/>
                <w:sz w:val="18"/>
                <w:szCs w:val="18"/>
              </w:rPr>
              <w:t>om the</w:t>
            </w:r>
            <w:r w:rsidR="001147F8" w:rsidRPr="002A6563">
              <w:rPr>
                <w:rFonts w:asciiTheme="minorHAnsi" w:hAnsiTheme="minorHAnsi" w:cs="Arial"/>
                <w:bCs/>
                <w:sz w:val="18"/>
                <w:szCs w:val="18"/>
              </w:rPr>
              <w:t xml:space="preserve"> practice experience</w:t>
            </w:r>
            <w:r w:rsidRPr="002A6563">
              <w:rPr>
                <w:rFonts w:asciiTheme="minorHAnsi" w:hAnsiTheme="minorHAnsi" w:cs="Arial"/>
                <w:bCs/>
                <w:sz w:val="18"/>
                <w:szCs w:val="18"/>
              </w:rPr>
              <w:t xml:space="preserve"> </w:t>
            </w:r>
            <w:r w:rsidRPr="00F86957">
              <w:rPr>
                <w:rFonts w:asciiTheme="minorHAnsi" w:hAnsiTheme="minorHAnsi" w:cs="Arial"/>
                <w:bCs/>
                <w:sz w:val="18"/>
                <w:szCs w:val="18"/>
              </w:rPr>
              <w:t>for men as much as for women</w:t>
            </w:r>
            <w:r w:rsidRPr="002A6563">
              <w:rPr>
                <w:rFonts w:asciiTheme="minorHAnsi" w:hAnsiTheme="minorHAnsi" w:cs="Arial"/>
                <w:bCs/>
                <w:sz w:val="18"/>
                <w:szCs w:val="18"/>
              </w:rPr>
              <w:t>?</w:t>
            </w:r>
            <w:r w:rsidRPr="002A6563">
              <w:rPr>
                <w:rFonts w:asciiTheme="minorHAnsi" w:hAnsiTheme="minorHAnsi" w:cs="Arial"/>
                <w:bCs/>
                <w:sz w:val="18"/>
                <w:szCs w:val="18"/>
                <w:lang w:eastAsia="fr-FR"/>
              </w:rPr>
              <w:tab/>
              <w:t>Problème rencontré et situation de départ</w:t>
            </w:r>
            <w:r w:rsidRPr="002A6563">
              <w:rPr>
                <w:rFonts w:asciiTheme="minorHAnsi" w:hAnsiTheme="minorHAnsi" w:cs="Arial"/>
                <w:bCs/>
                <w:sz w:val="18"/>
                <w:szCs w:val="18"/>
                <w:lang w:eastAsia="fr-FR"/>
              </w:rPr>
              <w:tab/>
            </w:r>
          </w:p>
        </w:tc>
      </w:tr>
      <w:tr w:rsidR="005036C2" w:rsidRPr="006B2336" w14:paraId="36A985D6" w14:textId="77777777" w:rsidTr="004B0258">
        <w:tc>
          <w:tcPr>
            <w:tcW w:w="2376" w:type="dxa"/>
            <w:gridSpan w:val="2"/>
          </w:tcPr>
          <w:p w14:paraId="397C3339" w14:textId="77777777" w:rsidR="005036C2" w:rsidRDefault="005036C2" w:rsidP="000A2756">
            <w:pPr>
              <w:tabs>
                <w:tab w:val="left" w:pos="142"/>
                <w:tab w:val="left" w:pos="2977"/>
              </w:tabs>
              <w:spacing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lastRenderedPageBreak/>
              <w:t>Conclusion</w:t>
            </w:r>
          </w:p>
          <w:p w14:paraId="7370768C" w14:textId="6CC5E327" w:rsidR="006668A4" w:rsidRPr="006B2336" w:rsidRDefault="006668A4" w:rsidP="000A2756">
            <w:pPr>
              <w:tabs>
                <w:tab w:val="left" w:pos="142"/>
                <w:tab w:val="left" w:pos="2977"/>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200 words)</w:t>
            </w:r>
          </w:p>
        </w:tc>
        <w:tc>
          <w:tcPr>
            <w:tcW w:w="7230" w:type="dxa"/>
          </w:tcPr>
          <w:p w14:paraId="3C80DCF5" w14:textId="4883F081" w:rsidR="005036C2" w:rsidRPr="002A6563" w:rsidRDefault="005036C2" w:rsidP="0074777C">
            <w:pPr>
              <w:tabs>
                <w:tab w:val="left" w:pos="10740"/>
              </w:tabs>
              <w:spacing w:after="100" w:line="240" w:lineRule="auto"/>
              <w:jc w:val="both"/>
              <w:rPr>
                <w:rFonts w:asciiTheme="minorHAnsi" w:hAnsiTheme="minorHAnsi" w:cs="Arial"/>
                <w:bCs/>
                <w:sz w:val="18"/>
                <w:szCs w:val="18"/>
              </w:rPr>
            </w:pPr>
            <w:r w:rsidRPr="002A6563">
              <w:rPr>
                <w:rFonts w:asciiTheme="minorHAnsi" w:hAnsiTheme="minorHAnsi" w:cs="Arial"/>
                <w:bCs/>
                <w:sz w:val="18"/>
                <w:szCs w:val="18"/>
              </w:rPr>
              <w:t>Conclude ex</w:t>
            </w:r>
            <w:r w:rsidR="00E85F2C">
              <w:rPr>
                <w:rFonts w:asciiTheme="minorHAnsi" w:hAnsiTheme="minorHAnsi" w:cs="Arial"/>
                <w:bCs/>
                <w:sz w:val="18"/>
                <w:szCs w:val="18"/>
              </w:rPr>
              <w:t xml:space="preserve">plaining the usefulness of the </w:t>
            </w:r>
            <w:r w:rsidRPr="002A6563">
              <w:rPr>
                <w:rFonts w:asciiTheme="minorHAnsi" w:hAnsiTheme="minorHAnsi" w:cs="Arial"/>
                <w:bCs/>
                <w:sz w:val="18"/>
                <w:szCs w:val="18"/>
              </w:rPr>
              <w:t xml:space="preserve">practice. When possible, use anecdotal evidence such as a testimony of a </w:t>
            </w:r>
            <w:r w:rsidR="0074777C">
              <w:rPr>
                <w:rFonts w:asciiTheme="minorHAnsi" w:hAnsiTheme="minorHAnsi" w:cs="Arial"/>
                <w:bCs/>
                <w:sz w:val="18"/>
                <w:szCs w:val="18"/>
              </w:rPr>
              <w:t>beneficiary</w:t>
            </w:r>
            <w:r w:rsidR="00E85F2C">
              <w:rPr>
                <w:rFonts w:asciiTheme="minorHAnsi" w:hAnsiTheme="minorHAnsi" w:cs="Arial"/>
                <w:bCs/>
                <w:sz w:val="18"/>
                <w:szCs w:val="18"/>
              </w:rPr>
              <w:t xml:space="preserve"> showing the benefit of the </w:t>
            </w:r>
            <w:r w:rsidRPr="002A6563">
              <w:rPr>
                <w:rFonts w:asciiTheme="minorHAnsi" w:hAnsiTheme="minorHAnsi" w:cs="Arial"/>
                <w:bCs/>
                <w:sz w:val="18"/>
                <w:szCs w:val="18"/>
              </w:rPr>
              <w:t>practice.</w:t>
            </w:r>
          </w:p>
        </w:tc>
      </w:tr>
      <w:tr w:rsidR="006668A4" w:rsidRPr="00024F9D" w14:paraId="0B3C829D" w14:textId="77777777" w:rsidTr="00C23F36">
        <w:trPr>
          <w:trHeight w:val="270"/>
        </w:trPr>
        <w:tc>
          <w:tcPr>
            <w:tcW w:w="9606" w:type="dxa"/>
            <w:gridSpan w:val="3"/>
          </w:tcPr>
          <w:p w14:paraId="5EF229DA" w14:textId="77777777" w:rsidR="006668A4" w:rsidRPr="00024F9D" w:rsidRDefault="006668A4" w:rsidP="00C23F36">
            <w:pPr>
              <w:spacing w:before="120" w:after="60" w:line="240" w:lineRule="auto"/>
              <w:jc w:val="center"/>
              <w:rPr>
                <w:rFonts w:asciiTheme="minorHAnsi" w:hAnsiTheme="minorHAnsi" w:cs="Arial"/>
                <w:b/>
                <w:bCs/>
                <w:i/>
                <w:iCs/>
                <w:color w:val="4F6228" w:themeColor="accent3" w:themeShade="80"/>
                <w:szCs w:val="24"/>
                <w:lang w:eastAsia="fr-FR"/>
              </w:rPr>
            </w:pPr>
            <w:r w:rsidRPr="000953DF">
              <w:rPr>
                <w:rFonts w:asciiTheme="minorHAnsi" w:hAnsiTheme="minorHAnsi" w:cs="Arial"/>
                <w:b/>
                <w:bCs/>
                <w:i/>
                <w:iCs/>
                <w:color w:val="244061" w:themeColor="accent1" w:themeShade="80"/>
                <w:szCs w:val="24"/>
                <w:lang w:eastAsia="fr-FR"/>
              </w:rPr>
              <w:t>METADATA</w:t>
            </w:r>
          </w:p>
        </w:tc>
      </w:tr>
      <w:tr w:rsidR="006668A4" w:rsidRPr="00936E8A" w14:paraId="4C641848" w14:textId="77777777" w:rsidTr="00C23F36">
        <w:tc>
          <w:tcPr>
            <w:tcW w:w="2376" w:type="dxa"/>
            <w:gridSpan w:val="2"/>
          </w:tcPr>
          <w:p w14:paraId="2B6B8286" w14:textId="77777777" w:rsidR="006668A4" w:rsidRPr="0065366B" w:rsidRDefault="006668A4" w:rsidP="00C23F36">
            <w:pPr>
              <w:tabs>
                <w:tab w:val="left" w:pos="10740"/>
              </w:tabs>
              <w:spacing w:after="120" w:line="240" w:lineRule="auto"/>
              <w:rPr>
                <w:rFonts w:asciiTheme="minorHAnsi" w:hAnsiTheme="minorHAnsi" w:cs="Arial"/>
                <w:b/>
                <w:bCs/>
                <w:sz w:val="20"/>
                <w:szCs w:val="20"/>
                <w:lang w:eastAsia="fr-FR"/>
              </w:rPr>
            </w:pPr>
            <w:r w:rsidRPr="0065366B">
              <w:rPr>
                <w:rFonts w:asciiTheme="minorHAnsi" w:hAnsiTheme="minorHAnsi" w:cs="Arial"/>
                <w:b/>
                <w:bCs/>
                <w:sz w:val="20"/>
                <w:szCs w:val="20"/>
                <w:lang w:eastAsia="fr-FR"/>
              </w:rPr>
              <w:t>Contact details</w:t>
            </w:r>
          </w:p>
        </w:tc>
        <w:tc>
          <w:tcPr>
            <w:tcW w:w="7230" w:type="dxa"/>
          </w:tcPr>
          <w:p w14:paraId="567B1F14" w14:textId="70936015" w:rsidR="006668A4" w:rsidRPr="00936E8A" w:rsidRDefault="006668A4" w:rsidP="00C23F36">
            <w:pPr>
              <w:tabs>
                <w:tab w:val="left" w:pos="10740"/>
              </w:tabs>
              <w:spacing w:after="100" w:line="240" w:lineRule="auto"/>
              <w:jc w:val="both"/>
              <w:rPr>
                <w:rFonts w:asciiTheme="minorHAnsi" w:hAnsiTheme="minorHAnsi" w:cs="Arial"/>
                <w:bCs/>
                <w:sz w:val="18"/>
                <w:szCs w:val="18"/>
              </w:rPr>
            </w:pPr>
            <w:r w:rsidRPr="00936E8A">
              <w:rPr>
                <w:rFonts w:asciiTheme="minorHAnsi" w:hAnsiTheme="minorHAnsi" w:cs="Arial"/>
                <w:bCs/>
                <w:sz w:val="18"/>
                <w:szCs w:val="18"/>
              </w:rPr>
              <w:t>What is the address of the people or the project to contact if yo</w:t>
            </w:r>
            <w:r w:rsidR="00E85F2C">
              <w:rPr>
                <w:rFonts w:asciiTheme="minorHAnsi" w:hAnsiTheme="minorHAnsi" w:cs="Arial"/>
                <w:bCs/>
                <w:sz w:val="18"/>
                <w:szCs w:val="18"/>
              </w:rPr>
              <w:t xml:space="preserve">u want more information on the </w:t>
            </w:r>
            <w:r w:rsidRPr="00936E8A">
              <w:rPr>
                <w:rFonts w:asciiTheme="minorHAnsi" w:hAnsiTheme="minorHAnsi" w:cs="Arial"/>
                <w:bCs/>
                <w:sz w:val="18"/>
                <w:szCs w:val="18"/>
              </w:rPr>
              <w:t>practice?</w:t>
            </w:r>
          </w:p>
        </w:tc>
      </w:tr>
      <w:tr w:rsidR="006668A4" w:rsidRPr="00936E8A" w14:paraId="5023E5C9" w14:textId="77777777" w:rsidTr="00C23F36">
        <w:tc>
          <w:tcPr>
            <w:tcW w:w="2376" w:type="dxa"/>
            <w:gridSpan w:val="2"/>
          </w:tcPr>
          <w:p w14:paraId="37047014" w14:textId="77777777" w:rsidR="006668A4" w:rsidRPr="006B2336" w:rsidRDefault="006668A4" w:rsidP="00C23F36">
            <w:pPr>
              <w:tabs>
                <w:tab w:val="left" w:pos="10740"/>
              </w:tabs>
              <w:spacing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URL of the practice</w:t>
            </w:r>
          </w:p>
        </w:tc>
        <w:tc>
          <w:tcPr>
            <w:tcW w:w="7230" w:type="dxa"/>
          </w:tcPr>
          <w:p w14:paraId="404C74A6" w14:textId="23CE9434" w:rsidR="006668A4" w:rsidRPr="00936E8A" w:rsidRDefault="00E85F2C" w:rsidP="00C23F36">
            <w:pPr>
              <w:tabs>
                <w:tab w:val="left" w:pos="10740"/>
              </w:tabs>
              <w:spacing w:after="100" w:line="240" w:lineRule="auto"/>
              <w:jc w:val="both"/>
              <w:rPr>
                <w:rFonts w:asciiTheme="minorHAnsi" w:hAnsiTheme="minorHAnsi" w:cs="Arial"/>
                <w:bCs/>
                <w:sz w:val="18"/>
                <w:szCs w:val="18"/>
              </w:rPr>
            </w:pPr>
            <w:r>
              <w:rPr>
                <w:rFonts w:asciiTheme="minorHAnsi" w:hAnsiTheme="minorHAnsi" w:cs="Arial"/>
                <w:bCs/>
                <w:sz w:val="18"/>
                <w:szCs w:val="18"/>
              </w:rPr>
              <w:t>Where can one find the</w:t>
            </w:r>
            <w:r w:rsidR="006668A4" w:rsidRPr="00936E8A">
              <w:rPr>
                <w:rFonts w:asciiTheme="minorHAnsi" w:hAnsiTheme="minorHAnsi" w:cs="Arial"/>
                <w:bCs/>
                <w:sz w:val="18"/>
                <w:szCs w:val="18"/>
              </w:rPr>
              <w:t xml:space="preserve"> practice on the Internet (if present)?</w:t>
            </w:r>
          </w:p>
        </w:tc>
      </w:tr>
      <w:tr w:rsidR="006668A4" w:rsidRPr="00936E8A" w14:paraId="11546F02" w14:textId="77777777" w:rsidTr="00C23F36">
        <w:tc>
          <w:tcPr>
            <w:tcW w:w="2376" w:type="dxa"/>
            <w:gridSpan w:val="2"/>
          </w:tcPr>
          <w:p w14:paraId="0C3335ED" w14:textId="77777777" w:rsidR="006668A4" w:rsidRPr="006B2336" w:rsidRDefault="006668A4" w:rsidP="00C23F36">
            <w:pPr>
              <w:tabs>
                <w:tab w:val="left" w:pos="10740"/>
              </w:tabs>
              <w:spacing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lang w:eastAsia="fr-FR"/>
              </w:rPr>
              <w:t>Related Web site(s)</w:t>
            </w:r>
          </w:p>
        </w:tc>
        <w:tc>
          <w:tcPr>
            <w:tcW w:w="7230" w:type="dxa"/>
          </w:tcPr>
          <w:p w14:paraId="23A879C6" w14:textId="0C9C54F3" w:rsidR="006668A4" w:rsidRPr="00936E8A" w:rsidRDefault="006668A4" w:rsidP="00C23F36">
            <w:pPr>
              <w:tabs>
                <w:tab w:val="left" w:pos="10740"/>
              </w:tabs>
              <w:spacing w:after="100" w:line="240" w:lineRule="auto"/>
              <w:jc w:val="both"/>
              <w:rPr>
                <w:rFonts w:asciiTheme="minorHAnsi" w:hAnsiTheme="minorHAnsi" w:cs="Arial"/>
                <w:bCs/>
                <w:sz w:val="18"/>
                <w:szCs w:val="18"/>
              </w:rPr>
            </w:pPr>
            <w:r w:rsidRPr="00936E8A">
              <w:rPr>
                <w:rFonts w:asciiTheme="minorHAnsi" w:hAnsiTheme="minorHAnsi" w:cs="Arial"/>
                <w:bCs/>
                <w:sz w:val="18"/>
                <w:szCs w:val="18"/>
              </w:rPr>
              <w:t xml:space="preserve">What are the Web sites </w:t>
            </w:r>
            <w:r w:rsidR="00E85F2C">
              <w:rPr>
                <w:rFonts w:asciiTheme="minorHAnsi" w:hAnsiTheme="minorHAnsi" w:cs="Arial"/>
                <w:bCs/>
                <w:sz w:val="18"/>
                <w:szCs w:val="18"/>
              </w:rPr>
              <w:t>of the projects under which the</w:t>
            </w:r>
            <w:r w:rsidRPr="00936E8A">
              <w:rPr>
                <w:rFonts w:asciiTheme="minorHAnsi" w:hAnsiTheme="minorHAnsi" w:cs="Arial"/>
                <w:bCs/>
                <w:sz w:val="18"/>
                <w:szCs w:val="18"/>
              </w:rPr>
              <w:t xml:space="preserve"> practice was identified and reproduced (if any)?</w:t>
            </w:r>
          </w:p>
        </w:tc>
      </w:tr>
      <w:tr w:rsidR="006668A4" w:rsidRPr="00936E8A" w14:paraId="134F599E" w14:textId="77777777" w:rsidTr="00C23F36">
        <w:tc>
          <w:tcPr>
            <w:tcW w:w="2376" w:type="dxa"/>
            <w:gridSpan w:val="2"/>
          </w:tcPr>
          <w:p w14:paraId="6F335D8A" w14:textId="77777777" w:rsidR="006668A4" w:rsidRPr="006B2336" w:rsidRDefault="006668A4" w:rsidP="00C23F36">
            <w:pPr>
              <w:tabs>
                <w:tab w:val="left" w:pos="2977"/>
              </w:tabs>
              <w:spacing w:after="120" w:line="240" w:lineRule="auto"/>
              <w:rPr>
                <w:rFonts w:asciiTheme="minorHAnsi" w:hAnsiTheme="minorHAnsi" w:cs="Arial"/>
                <w:b/>
                <w:bCs/>
                <w:sz w:val="20"/>
                <w:szCs w:val="20"/>
                <w:lang w:eastAsia="fr-FR"/>
              </w:rPr>
            </w:pPr>
            <w:r w:rsidRPr="006B2336">
              <w:rPr>
                <w:rFonts w:asciiTheme="minorHAnsi" w:hAnsiTheme="minorHAnsi" w:cs="Arial"/>
                <w:b/>
                <w:bCs/>
                <w:sz w:val="20"/>
                <w:szCs w:val="20"/>
              </w:rPr>
              <w:t>Related resources that have been developed</w:t>
            </w:r>
          </w:p>
        </w:tc>
        <w:tc>
          <w:tcPr>
            <w:tcW w:w="7230" w:type="dxa"/>
          </w:tcPr>
          <w:p w14:paraId="209871B8" w14:textId="416AADCC" w:rsidR="006668A4" w:rsidRPr="00936E8A" w:rsidRDefault="006668A4" w:rsidP="00C23F36">
            <w:pPr>
              <w:tabs>
                <w:tab w:val="left" w:pos="142"/>
              </w:tabs>
              <w:spacing w:after="100" w:line="240" w:lineRule="auto"/>
              <w:jc w:val="both"/>
              <w:rPr>
                <w:rFonts w:asciiTheme="minorHAnsi" w:hAnsiTheme="minorHAnsi" w:cs="Arial"/>
                <w:bCs/>
                <w:sz w:val="18"/>
                <w:szCs w:val="18"/>
              </w:rPr>
            </w:pPr>
            <w:r w:rsidRPr="00936E8A">
              <w:rPr>
                <w:rFonts w:asciiTheme="minorHAnsi" w:hAnsiTheme="minorHAnsi" w:cs="Arial"/>
                <w:bCs/>
                <w:sz w:val="18"/>
                <w:szCs w:val="18"/>
              </w:rPr>
              <w:t>What training manuals, guidelines, technical fact sheets, posters, pictures, video and audio documents, and/or Web sites have been created and developed</w:t>
            </w:r>
            <w:r w:rsidR="00E85F2C">
              <w:rPr>
                <w:rFonts w:asciiTheme="minorHAnsi" w:hAnsiTheme="minorHAnsi" w:cs="Arial"/>
                <w:bCs/>
                <w:sz w:val="18"/>
                <w:szCs w:val="18"/>
              </w:rPr>
              <w:t xml:space="preserve"> as a result of identifying the</w:t>
            </w:r>
            <w:r w:rsidRPr="00936E8A">
              <w:rPr>
                <w:rFonts w:asciiTheme="minorHAnsi" w:hAnsiTheme="minorHAnsi" w:cs="Arial"/>
                <w:bCs/>
                <w:sz w:val="18"/>
                <w:szCs w:val="18"/>
              </w:rPr>
              <w:t xml:space="preserve"> practice?</w:t>
            </w:r>
            <w:r w:rsidR="00C23F36">
              <w:rPr>
                <w:rFonts w:asciiTheme="minorHAnsi" w:hAnsiTheme="minorHAnsi" w:cs="Arial"/>
                <w:bCs/>
                <w:sz w:val="18"/>
                <w:szCs w:val="18"/>
              </w:rPr>
              <w:t xml:space="preserve"> (P</w:t>
            </w:r>
            <w:r>
              <w:rPr>
                <w:rFonts w:asciiTheme="minorHAnsi" w:hAnsiTheme="minorHAnsi" w:cs="Arial"/>
                <w:bCs/>
                <w:sz w:val="18"/>
                <w:szCs w:val="18"/>
              </w:rPr>
              <w:t>lease attach any relevant documentation)</w:t>
            </w:r>
          </w:p>
        </w:tc>
      </w:tr>
      <w:tr w:rsidR="006668A4" w:rsidRPr="00936E8A" w14:paraId="49723D3C" w14:textId="77777777" w:rsidTr="00C23F36">
        <w:tc>
          <w:tcPr>
            <w:tcW w:w="2376" w:type="dxa"/>
            <w:gridSpan w:val="2"/>
          </w:tcPr>
          <w:p w14:paraId="662DB798" w14:textId="77777777" w:rsidR="006668A4" w:rsidRPr="006B2336" w:rsidRDefault="006668A4" w:rsidP="00C23F36">
            <w:pPr>
              <w:tabs>
                <w:tab w:val="left" w:pos="2977"/>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Methods of documentation</w:t>
            </w:r>
          </w:p>
        </w:tc>
        <w:tc>
          <w:tcPr>
            <w:tcW w:w="7230" w:type="dxa"/>
          </w:tcPr>
          <w:p w14:paraId="02E94114" w14:textId="77777777" w:rsidR="006668A4" w:rsidRPr="00936E8A" w:rsidRDefault="006668A4" w:rsidP="00C23F36">
            <w:pPr>
              <w:tabs>
                <w:tab w:val="left" w:pos="142"/>
              </w:tabs>
              <w:spacing w:after="100" w:line="240" w:lineRule="auto"/>
              <w:jc w:val="both"/>
              <w:rPr>
                <w:rFonts w:asciiTheme="minorHAnsi" w:hAnsiTheme="minorHAnsi" w:cs="Arial"/>
                <w:bCs/>
                <w:sz w:val="18"/>
                <w:szCs w:val="18"/>
              </w:rPr>
            </w:pPr>
            <w:r w:rsidRPr="00936E8A">
              <w:rPr>
                <w:rFonts w:asciiTheme="minorHAnsi" w:hAnsiTheme="minorHAnsi" w:cs="Arial"/>
                <w:bCs/>
                <w:sz w:val="18"/>
                <w:szCs w:val="18"/>
              </w:rPr>
              <w:t>How was the information collected? It might be desk-based resources, field work observation/report, participatory methodology with the rural organisation, etc.</w:t>
            </w:r>
          </w:p>
        </w:tc>
      </w:tr>
      <w:tr w:rsidR="006668A4" w:rsidRPr="00776352" w14:paraId="0A205087" w14:textId="77777777" w:rsidTr="00C23F36">
        <w:tc>
          <w:tcPr>
            <w:tcW w:w="9606" w:type="dxa"/>
            <w:gridSpan w:val="3"/>
            <w:vAlign w:val="center"/>
          </w:tcPr>
          <w:p w14:paraId="3EA3FDA4" w14:textId="77777777" w:rsidR="006668A4" w:rsidRDefault="006668A4" w:rsidP="00C23F36">
            <w:pPr>
              <w:spacing w:before="120" w:after="60" w:line="240" w:lineRule="auto"/>
              <w:jc w:val="center"/>
              <w:rPr>
                <w:rFonts w:asciiTheme="minorHAnsi" w:hAnsiTheme="minorHAnsi" w:cs="Arial"/>
                <w:b/>
                <w:bCs/>
                <w:i/>
                <w:iCs/>
                <w:color w:val="244061" w:themeColor="accent1" w:themeShade="80"/>
                <w:szCs w:val="24"/>
                <w:lang w:eastAsia="fr-FR"/>
              </w:rPr>
            </w:pPr>
            <w:r>
              <w:rPr>
                <w:rFonts w:asciiTheme="minorHAnsi" w:hAnsiTheme="minorHAnsi" w:cs="Arial"/>
                <w:b/>
                <w:bCs/>
                <w:i/>
                <w:iCs/>
                <w:color w:val="244061" w:themeColor="accent1" w:themeShade="80"/>
                <w:szCs w:val="24"/>
                <w:lang w:eastAsia="fr-FR"/>
              </w:rPr>
              <w:t xml:space="preserve">ASSESSMENT OF THE PRACTICE </w:t>
            </w:r>
          </w:p>
          <w:p w14:paraId="34465B10" w14:textId="73E7E3E3" w:rsidR="006668A4" w:rsidRPr="00776352" w:rsidRDefault="006668A4" w:rsidP="00C23F36">
            <w:pPr>
              <w:spacing w:before="120" w:after="60" w:line="240" w:lineRule="auto"/>
              <w:jc w:val="center"/>
              <w:rPr>
                <w:rFonts w:asciiTheme="minorHAnsi" w:hAnsiTheme="minorHAnsi" w:cs="Arial"/>
                <w:bCs/>
                <w:color w:val="244061" w:themeColor="accent1" w:themeShade="80"/>
                <w:sz w:val="20"/>
                <w:szCs w:val="20"/>
                <w:lang w:eastAsia="fr-FR"/>
              </w:rPr>
            </w:pPr>
            <w:r w:rsidRPr="00776352">
              <w:rPr>
                <w:rFonts w:asciiTheme="minorHAnsi" w:hAnsiTheme="minorHAnsi" w:cs="Arial"/>
                <w:bCs/>
                <w:i/>
                <w:iCs/>
                <w:color w:val="244061" w:themeColor="accent1" w:themeShade="80"/>
                <w:sz w:val="20"/>
                <w:szCs w:val="20"/>
                <w:lang w:eastAsia="fr-FR"/>
              </w:rPr>
              <w:t>(</w:t>
            </w:r>
            <w:r w:rsidR="00C23F36">
              <w:rPr>
                <w:rFonts w:asciiTheme="minorHAnsi" w:hAnsiTheme="minorHAnsi" w:cs="Arial"/>
                <w:bCs/>
                <w:i/>
                <w:iCs/>
                <w:color w:val="244061" w:themeColor="accent1" w:themeShade="80"/>
                <w:sz w:val="20"/>
                <w:szCs w:val="20"/>
                <w:lang w:eastAsia="fr-FR"/>
              </w:rPr>
              <w:t>R</w:t>
            </w:r>
            <w:r w:rsidRPr="00776352">
              <w:rPr>
                <w:rFonts w:asciiTheme="minorHAnsi" w:hAnsiTheme="minorHAnsi" w:cs="Arial"/>
                <w:bCs/>
                <w:i/>
                <w:iCs/>
                <w:color w:val="244061" w:themeColor="accent1" w:themeShade="80"/>
                <w:sz w:val="20"/>
                <w:szCs w:val="20"/>
                <w:lang w:eastAsia="fr-FR"/>
              </w:rPr>
              <w:t>emember to include internal and external constraints)</w:t>
            </w:r>
          </w:p>
        </w:tc>
      </w:tr>
      <w:tr w:rsidR="006668A4" w:rsidRPr="002A6563" w14:paraId="5A6EBE43" w14:textId="77777777" w:rsidTr="00C23F36">
        <w:tc>
          <w:tcPr>
            <w:tcW w:w="2376" w:type="dxa"/>
            <w:gridSpan w:val="2"/>
          </w:tcPr>
          <w:p w14:paraId="14BE0B1C" w14:textId="77777777" w:rsidR="006668A4" w:rsidRDefault="006668A4" w:rsidP="00C23F36">
            <w:pPr>
              <w:tabs>
                <w:tab w:val="left" w:pos="2977"/>
              </w:tabs>
              <w:spacing w:after="120" w:line="240" w:lineRule="auto"/>
              <w:rPr>
                <w:rFonts w:asciiTheme="minorHAnsi" w:hAnsiTheme="minorHAnsi"/>
                <w:b/>
                <w:bCs/>
                <w:sz w:val="20"/>
                <w:szCs w:val="20"/>
              </w:rPr>
            </w:pPr>
            <w:r w:rsidRPr="004B2B4E">
              <w:rPr>
                <w:rFonts w:asciiTheme="minorHAnsi" w:hAnsiTheme="minorHAnsi"/>
                <w:b/>
                <w:bCs/>
                <w:sz w:val="20"/>
                <w:szCs w:val="20"/>
              </w:rPr>
              <w:t>Effectiveness</w:t>
            </w:r>
          </w:p>
          <w:p w14:paraId="59BCF043" w14:textId="77777777" w:rsidR="006668A4" w:rsidRPr="004B2B4E" w:rsidRDefault="006668A4" w:rsidP="00C23F36">
            <w:pPr>
              <w:tabs>
                <w:tab w:val="left" w:pos="2977"/>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100 words)</w:t>
            </w:r>
          </w:p>
        </w:tc>
        <w:tc>
          <w:tcPr>
            <w:tcW w:w="7230" w:type="dxa"/>
          </w:tcPr>
          <w:p w14:paraId="405A11EE" w14:textId="77777777" w:rsidR="006668A4" w:rsidRPr="002A6563" w:rsidRDefault="006668A4" w:rsidP="00C23F36">
            <w:pPr>
              <w:tabs>
                <w:tab w:val="left" w:pos="142"/>
              </w:tabs>
              <w:spacing w:after="100" w:line="240" w:lineRule="auto"/>
              <w:jc w:val="both"/>
              <w:rPr>
                <w:rFonts w:asciiTheme="minorHAnsi" w:hAnsiTheme="minorHAnsi" w:cs="Arial"/>
                <w:bCs/>
                <w:sz w:val="18"/>
                <w:szCs w:val="18"/>
              </w:rPr>
            </w:pPr>
            <w:r w:rsidRPr="002A6563">
              <w:rPr>
                <w:rFonts w:asciiTheme="minorHAnsi" w:hAnsiTheme="minorHAnsi"/>
                <w:sz w:val="18"/>
                <w:szCs w:val="18"/>
              </w:rPr>
              <w:t>Explain how the practice achieves its objectives in relation to the needs of beneficiaries and to protect them from the risks they are subject to.</w:t>
            </w:r>
          </w:p>
        </w:tc>
      </w:tr>
      <w:tr w:rsidR="006668A4" w:rsidRPr="002A6563" w14:paraId="00DA9467" w14:textId="77777777" w:rsidTr="00C23F36">
        <w:tc>
          <w:tcPr>
            <w:tcW w:w="2376" w:type="dxa"/>
            <w:gridSpan w:val="2"/>
          </w:tcPr>
          <w:p w14:paraId="6585F245" w14:textId="77777777" w:rsidR="006668A4" w:rsidRDefault="006668A4" w:rsidP="00C23F36">
            <w:pPr>
              <w:tabs>
                <w:tab w:val="left" w:pos="2977"/>
              </w:tabs>
              <w:spacing w:after="120" w:line="240" w:lineRule="auto"/>
              <w:rPr>
                <w:rFonts w:asciiTheme="minorHAnsi" w:hAnsiTheme="minorHAnsi"/>
                <w:b/>
                <w:bCs/>
                <w:sz w:val="20"/>
                <w:szCs w:val="20"/>
              </w:rPr>
            </w:pPr>
            <w:r w:rsidRPr="004B2B4E">
              <w:rPr>
                <w:rFonts w:asciiTheme="minorHAnsi" w:hAnsiTheme="minorHAnsi"/>
                <w:b/>
                <w:bCs/>
                <w:sz w:val="20"/>
                <w:szCs w:val="20"/>
              </w:rPr>
              <w:t>Efficiency</w:t>
            </w:r>
          </w:p>
          <w:p w14:paraId="5EAC2A6A" w14:textId="77777777" w:rsidR="006668A4" w:rsidRPr="004B2B4E" w:rsidRDefault="006668A4" w:rsidP="00C23F36">
            <w:pPr>
              <w:tabs>
                <w:tab w:val="left" w:pos="2977"/>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100 words)</w:t>
            </w:r>
          </w:p>
        </w:tc>
        <w:tc>
          <w:tcPr>
            <w:tcW w:w="7230" w:type="dxa"/>
          </w:tcPr>
          <w:p w14:paraId="0DE40D30" w14:textId="77777777" w:rsidR="006668A4" w:rsidRPr="002A6563" w:rsidRDefault="006668A4" w:rsidP="00C23F36">
            <w:pPr>
              <w:spacing w:after="60"/>
              <w:jc w:val="both"/>
              <w:rPr>
                <w:rFonts w:asciiTheme="minorHAnsi" w:hAnsiTheme="minorHAnsi"/>
                <w:sz w:val="18"/>
                <w:szCs w:val="18"/>
              </w:rPr>
            </w:pPr>
            <w:r w:rsidRPr="002A6563">
              <w:rPr>
                <w:rFonts w:asciiTheme="minorHAnsi" w:hAnsiTheme="minorHAnsi"/>
                <w:sz w:val="18"/>
                <w:szCs w:val="18"/>
              </w:rPr>
              <w:t>Explain how the practice is commensurate to available resources and skills.</w:t>
            </w:r>
          </w:p>
        </w:tc>
      </w:tr>
      <w:tr w:rsidR="006668A4" w:rsidRPr="002A6563" w14:paraId="22855517" w14:textId="77777777" w:rsidTr="00C23F36">
        <w:tc>
          <w:tcPr>
            <w:tcW w:w="2376" w:type="dxa"/>
            <w:gridSpan w:val="2"/>
          </w:tcPr>
          <w:p w14:paraId="5C7BDC1A" w14:textId="77777777" w:rsidR="006668A4" w:rsidRDefault="006668A4" w:rsidP="00C23F36">
            <w:pPr>
              <w:tabs>
                <w:tab w:val="left" w:pos="2977"/>
              </w:tabs>
              <w:spacing w:after="120" w:line="240" w:lineRule="auto"/>
              <w:rPr>
                <w:rFonts w:asciiTheme="minorHAnsi" w:hAnsiTheme="minorHAnsi"/>
                <w:b/>
                <w:bCs/>
                <w:sz w:val="20"/>
                <w:szCs w:val="20"/>
              </w:rPr>
            </w:pPr>
            <w:r w:rsidRPr="004B2B4E">
              <w:rPr>
                <w:rFonts w:asciiTheme="minorHAnsi" w:hAnsiTheme="minorHAnsi"/>
                <w:b/>
                <w:bCs/>
                <w:sz w:val="20"/>
                <w:szCs w:val="20"/>
              </w:rPr>
              <w:t>Technical feasibility</w:t>
            </w:r>
          </w:p>
          <w:p w14:paraId="16B7C37D" w14:textId="77777777" w:rsidR="006668A4" w:rsidRPr="004B2B4E" w:rsidRDefault="006668A4" w:rsidP="00C23F36">
            <w:pPr>
              <w:tabs>
                <w:tab w:val="left" w:pos="2977"/>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100 words)</w:t>
            </w:r>
          </w:p>
        </w:tc>
        <w:tc>
          <w:tcPr>
            <w:tcW w:w="7230" w:type="dxa"/>
          </w:tcPr>
          <w:p w14:paraId="22D362E3" w14:textId="77777777" w:rsidR="006668A4" w:rsidRPr="002A6563" w:rsidRDefault="006668A4" w:rsidP="00C23F36">
            <w:pPr>
              <w:tabs>
                <w:tab w:val="left" w:pos="142"/>
              </w:tabs>
              <w:spacing w:after="100" w:line="240" w:lineRule="auto"/>
              <w:jc w:val="both"/>
              <w:rPr>
                <w:rFonts w:asciiTheme="minorHAnsi" w:hAnsiTheme="minorHAnsi" w:cs="Arial"/>
                <w:bCs/>
                <w:sz w:val="18"/>
                <w:szCs w:val="18"/>
              </w:rPr>
            </w:pPr>
            <w:r w:rsidRPr="002A6563">
              <w:rPr>
                <w:rFonts w:asciiTheme="minorHAnsi" w:hAnsiTheme="minorHAnsi"/>
                <w:sz w:val="18"/>
                <w:szCs w:val="18"/>
              </w:rPr>
              <w:t>Explain how the practice is easy to learn and implement.</w:t>
            </w:r>
          </w:p>
        </w:tc>
      </w:tr>
      <w:tr w:rsidR="006668A4" w:rsidRPr="00AB159A" w14:paraId="582A60D2" w14:textId="77777777" w:rsidTr="00C23F36">
        <w:tc>
          <w:tcPr>
            <w:tcW w:w="2376" w:type="dxa"/>
            <w:gridSpan w:val="2"/>
          </w:tcPr>
          <w:p w14:paraId="701E16CA" w14:textId="77777777" w:rsidR="006668A4" w:rsidRDefault="006668A4" w:rsidP="00C23F36">
            <w:pPr>
              <w:tabs>
                <w:tab w:val="left" w:pos="10740"/>
              </w:tabs>
              <w:spacing w:after="120" w:line="240" w:lineRule="auto"/>
              <w:rPr>
                <w:rFonts w:asciiTheme="minorHAnsi" w:hAnsiTheme="minorHAnsi" w:cs="Arial"/>
                <w:b/>
                <w:bCs/>
                <w:sz w:val="20"/>
                <w:szCs w:val="20"/>
                <w:lang w:eastAsia="fr-FR"/>
              </w:rPr>
            </w:pPr>
            <w:r>
              <w:rPr>
                <w:rFonts w:asciiTheme="minorHAnsi" w:hAnsiTheme="minorHAnsi" w:cs="Arial"/>
                <w:b/>
                <w:bCs/>
                <w:sz w:val="20"/>
                <w:szCs w:val="20"/>
                <w:lang w:eastAsia="fr-FR"/>
              </w:rPr>
              <w:t>Sustainability</w:t>
            </w:r>
          </w:p>
          <w:p w14:paraId="4D5D2F81" w14:textId="77777777" w:rsidR="006668A4" w:rsidRPr="006B2336" w:rsidRDefault="006668A4" w:rsidP="00C23F36">
            <w:pPr>
              <w:tabs>
                <w:tab w:val="left" w:pos="10740"/>
              </w:tabs>
              <w:spacing w:after="120" w:line="240" w:lineRule="auto"/>
              <w:rPr>
                <w:rFonts w:asciiTheme="minorHAnsi" w:hAnsiTheme="minorHAnsi" w:cs="Arial"/>
                <w:b/>
                <w:sz w:val="20"/>
                <w:szCs w:val="20"/>
                <w:lang w:eastAsia="fr-FR"/>
              </w:rPr>
            </w:pPr>
            <w:r>
              <w:rPr>
                <w:rFonts w:asciiTheme="minorHAnsi" w:hAnsiTheme="minorHAnsi" w:cs="Arial"/>
                <w:sz w:val="20"/>
                <w:szCs w:val="20"/>
              </w:rPr>
              <w:t>(max 200 words)</w:t>
            </w:r>
            <w:r w:rsidRPr="006B2336">
              <w:rPr>
                <w:rFonts w:asciiTheme="minorHAnsi" w:hAnsiTheme="minorHAnsi" w:cs="Arial"/>
                <w:b/>
                <w:bCs/>
                <w:sz w:val="20"/>
                <w:szCs w:val="20"/>
                <w:lang w:eastAsia="fr-FR"/>
              </w:rPr>
              <w:tab/>
            </w:r>
            <w:r w:rsidRPr="006B2336">
              <w:rPr>
                <w:rFonts w:asciiTheme="minorHAnsi" w:hAnsiTheme="minorHAnsi" w:cs="Arial"/>
                <w:b/>
                <w:bCs/>
                <w:sz w:val="20"/>
                <w:szCs w:val="20"/>
                <w:lang w:eastAsia="fr-FR"/>
              </w:rPr>
              <w:tab/>
            </w:r>
          </w:p>
        </w:tc>
        <w:tc>
          <w:tcPr>
            <w:tcW w:w="7230" w:type="dxa"/>
          </w:tcPr>
          <w:p w14:paraId="0AF445E7" w14:textId="380646A7" w:rsidR="006668A4" w:rsidRPr="00AB159A" w:rsidRDefault="00B31316" w:rsidP="00C23F36">
            <w:pPr>
              <w:tabs>
                <w:tab w:val="left" w:pos="10740"/>
              </w:tabs>
              <w:spacing w:after="100" w:line="240" w:lineRule="auto"/>
              <w:jc w:val="both"/>
              <w:rPr>
                <w:rFonts w:asciiTheme="minorHAnsi" w:hAnsiTheme="minorHAnsi" w:cs="Arial"/>
                <w:bCs/>
                <w:sz w:val="18"/>
                <w:szCs w:val="18"/>
              </w:rPr>
            </w:pPr>
            <w:r>
              <w:rPr>
                <w:rFonts w:asciiTheme="minorHAnsi" w:hAnsiTheme="minorHAnsi" w:cs="Arial"/>
                <w:bCs/>
                <w:sz w:val="18"/>
                <w:szCs w:val="18"/>
              </w:rPr>
              <w:t xml:space="preserve">Is the practice </w:t>
            </w:r>
            <w:r w:rsidRPr="00AB159A">
              <w:rPr>
                <w:rFonts w:asciiTheme="minorHAnsi" w:hAnsiTheme="minorHAnsi" w:cs="Arial"/>
                <w:bCs/>
                <w:sz w:val="18"/>
                <w:szCs w:val="18"/>
              </w:rPr>
              <w:t>institutionally, socially, economically and</w:t>
            </w:r>
            <w:r>
              <w:rPr>
                <w:rFonts w:asciiTheme="minorHAnsi" w:hAnsiTheme="minorHAnsi" w:cs="Arial"/>
                <w:bCs/>
                <w:sz w:val="18"/>
                <w:szCs w:val="18"/>
              </w:rPr>
              <w:t>/or</w:t>
            </w:r>
            <w:r w:rsidRPr="00AB159A">
              <w:rPr>
                <w:rFonts w:asciiTheme="minorHAnsi" w:hAnsiTheme="minorHAnsi" w:cs="Arial"/>
                <w:bCs/>
                <w:sz w:val="18"/>
                <w:szCs w:val="18"/>
              </w:rPr>
              <w:t xml:space="preserve"> environmentally sustainable?</w:t>
            </w:r>
            <w:r>
              <w:rPr>
                <w:rFonts w:asciiTheme="minorHAnsi" w:hAnsiTheme="minorHAnsi" w:cs="Arial"/>
                <w:bCs/>
                <w:sz w:val="18"/>
                <w:szCs w:val="18"/>
              </w:rPr>
              <w:t xml:space="preserve"> Please describe. If not, w</w:t>
            </w:r>
            <w:r w:rsidRPr="00AB159A">
              <w:rPr>
                <w:rFonts w:asciiTheme="minorHAnsi" w:hAnsiTheme="minorHAnsi" w:cs="Arial"/>
                <w:bCs/>
                <w:sz w:val="18"/>
                <w:szCs w:val="18"/>
              </w:rPr>
              <w:t>hat are the elements that need to be put into place?</w:t>
            </w:r>
            <w:r>
              <w:rPr>
                <w:rFonts w:asciiTheme="minorHAnsi" w:hAnsiTheme="minorHAnsi" w:cs="Arial"/>
                <w:bCs/>
                <w:sz w:val="18"/>
                <w:szCs w:val="18"/>
              </w:rPr>
              <w:t xml:space="preserve"> </w:t>
            </w:r>
            <w:r w:rsidR="006668A4" w:rsidRPr="00AB159A">
              <w:rPr>
                <w:rFonts w:asciiTheme="minorHAnsi" w:hAnsiTheme="minorHAnsi" w:cs="Arial"/>
                <w:bCs/>
                <w:sz w:val="18"/>
                <w:szCs w:val="18"/>
                <w:lang w:eastAsia="fr-FR"/>
              </w:rPr>
              <w:t>If applicable, indicate the total costs incurred for the implementation of the practice. As much as possible, provide also some cost/efficiency indications: What are the institutional, social, economic and/or environmental benefits compared to total costs?</w:t>
            </w:r>
          </w:p>
        </w:tc>
      </w:tr>
      <w:tr w:rsidR="006668A4" w:rsidRPr="00936E8A" w14:paraId="14739B69" w14:textId="77777777" w:rsidTr="00C23F36">
        <w:tc>
          <w:tcPr>
            <w:tcW w:w="2376" w:type="dxa"/>
            <w:gridSpan w:val="2"/>
          </w:tcPr>
          <w:p w14:paraId="6CD13114" w14:textId="77777777" w:rsidR="006668A4" w:rsidRDefault="006668A4" w:rsidP="00C23F36">
            <w:pPr>
              <w:tabs>
                <w:tab w:val="left" w:pos="142"/>
                <w:tab w:val="left" w:pos="2977"/>
              </w:tabs>
              <w:spacing w:after="120" w:line="240" w:lineRule="auto"/>
              <w:rPr>
                <w:rFonts w:asciiTheme="minorHAnsi" w:hAnsiTheme="minorHAnsi" w:cs="Arial"/>
                <w:b/>
                <w:bCs/>
                <w:sz w:val="20"/>
                <w:szCs w:val="20"/>
              </w:rPr>
            </w:pPr>
            <w:r>
              <w:rPr>
                <w:rFonts w:asciiTheme="minorHAnsi" w:hAnsiTheme="minorHAnsi" w:cs="Arial"/>
                <w:b/>
                <w:bCs/>
                <w:sz w:val="20"/>
                <w:szCs w:val="20"/>
              </w:rPr>
              <w:t>Replicability and/or up-scaling</w:t>
            </w:r>
          </w:p>
          <w:p w14:paraId="3054AF79" w14:textId="77777777" w:rsidR="006668A4" w:rsidRPr="006B2336" w:rsidRDefault="006668A4" w:rsidP="00C23F36">
            <w:pPr>
              <w:tabs>
                <w:tab w:val="left" w:pos="142"/>
                <w:tab w:val="left" w:pos="2977"/>
              </w:tabs>
              <w:spacing w:after="120" w:line="240" w:lineRule="auto"/>
              <w:rPr>
                <w:rFonts w:asciiTheme="minorHAnsi" w:hAnsiTheme="minorHAnsi" w:cs="Arial"/>
                <w:b/>
                <w:bCs/>
                <w:sz w:val="20"/>
                <w:szCs w:val="20"/>
                <w:lang w:eastAsia="fr-FR"/>
              </w:rPr>
            </w:pPr>
            <w:r>
              <w:rPr>
                <w:rFonts w:asciiTheme="minorHAnsi" w:hAnsiTheme="minorHAnsi" w:cs="Arial"/>
                <w:sz w:val="20"/>
                <w:szCs w:val="20"/>
              </w:rPr>
              <w:t>(max 200 words)</w:t>
            </w:r>
          </w:p>
        </w:tc>
        <w:tc>
          <w:tcPr>
            <w:tcW w:w="7230" w:type="dxa"/>
          </w:tcPr>
          <w:p w14:paraId="3BDC7B51" w14:textId="1C0F1E91" w:rsidR="006668A4" w:rsidRPr="00936E8A" w:rsidRDefault="006668A4" w:rsidP="00C23F36">
            <w:pPr>
              <w:tabs>
                <w:tab w:val="left" w:pos="10740"/>
              </w:tabs>
              <w:spacing w:after="100" w:line="240" w:lineRule="auto"/>
              <w:jc w:val="both"/>
              <w:rPr>
                <w:rFonts w:asciiTheme="minorHAnsi" w:hAnsiTheme="minorHAnsi" w:cs="Arial"/>
                <w:bCs/>
                <w:sz w:val="18"/>
                <w:szCs w:val="18"/>
              </w:rPr>
            </w:pPr>
            <w:r>
              <w:rPr>
                <w:rFonts w:asciiTheme="minorHAnsi" w:hAnsiTheme="minorHAnsi" w:cs="Arial"/>
                <w:bCs/>
                <w:sz w:val="18"/>
                <w:szCs w:val="18"/>
              </w:rPr>
              <w:t>In your view, w</w:t>
            </w:r>
            <w:r w:rsidRPr="002A6563">
              <w:rPr>
                <w:rFonts w:asciiTheme="minorHAnsi" w:hAnsiTheme="minorHAnsi" w:cs="Arial"/>
                <w:bCs/>
                <w:sz w:val="18"/>
                <w:szCs w:val="18"/>
              </w:rPr>
              <w:t xml:space="preserve">hat are the possibilities of extending the practice more widely? If you were giving advice to men and women </w:t>
            </w:r>
            <w:r>
              <w:rPr>
                <w:rFonts w:asciiTheme="minorHAnsi" w:hAnsiTheme="minorHAnsi" w:cs="Arial"/>
                <w:bCs/>
                <w:sz w:val="18"/>
                <w:szCs w:val="18"/>
              </w:rPr>
              <w:t>of</w:t>
            </w:r>
            <w:r w:rsidRPr="002A6563">
              <w:rPr>
                <w:rFonts w:asciiTheme="minorHAnsi" w:hAnsiTheme="minorHAnsi" w:cs="Arial"/>
                <w:bCs/>
                <w:sz w:val="18"/>
                <w:szCs w:val="18"/>
              </w:rPr>
              <w:t xml:space="preserve"> another geographic area, what are the conditi</w:t>
            </w:r>
            <w:r>
              <w:rPr>
                <w:rFonts w:asciiTheme="minorHAnsi" w:hAnsiTheme="minorHAnsi" w:cs="Arial"/>
                <w:bCs/>
                <w:sz w:val="18"/>
                <w:szCs w:val="18"/>
              </w:rPr>
              <w:t>ons that should be met</w:t>
            </w:r>
            <w:r w:rsidRPr="002A6563">
              <w:rPr>
                <w:rFonts w:asciiTheme="minorHAnsi" w:hAnsiTheme="minorHAnsi" w:cs="Arial"/>
                <w:bCs/>
                <w:sz w:val="18"/>
                <w:szCs w:val="18"/>
              </w:rPr>
              <w:t xml:space="preserve"> to ensure that t</w:t>
            </w:r>
            <w:r w:rsidR="00E85F2C">
              <w:rPr>
                <w:rFonts w:asciiTheme="minorHAnsi" w:hAnsiTheme="minorHAnsi" w:cs="Arial"/>
                <w:bCs/>
                <w:sz w:val="18"/>
                <w:szCs w:val="18"/>
              </w:rPr>
              <w:t xml:space="preserve">he </w:t>
            </w:r>
            <w:r>
              <w:rPr>
                <w:rFonts w:asciiTheme="minorHAnsi" w:hAnsiTheme="minorHAnsi" w:cs="Arial"/>
                <w:bCs/>
                <w:sz w:val="18"/>
                <w:szCs w:val="18"/>
              </w:rPr>
              <w:t xml:space="preserve">practice is replicated and </w:t>
            </w:r>
            <w:r w:rsidRPr="002A6563">
              <w:rPr>
                <w:rFonts w:asciiTheme="minorHAnsi" w:hAnsiTheme="minorHAnsi" w:cs="Arial"/>
                <w:bCs/>
                <w:sz w:val="18"/>
                <w:szCs w:val="18"/>
              </w:rPr>
              <w:t>adapted to the new context? The aim is to go further than the section "success factors" in specifying the requirements for replication of the practice on a larger scale (national, regional, international).</w:t>
            </w:r>
          </w:p>
        </w:tc>
      </w:tr>
      <w:tr w:rsidR="006668A4" w:rsidRPr="002A6563" w14:paraId="14360431" w14:textId="77777777" w:rsidTr="00C23F36">
        <w:tc>
          <w:tcPr>
            <w:tcW w:w="2376" w:type="dxa"/>
            <w:gridSpan w:val="2"/>
          </w:tcPr>
          <w:p w14:paraId="321DBB79" w14:textId="77777777" w:rsidR="006668A4" w:rsidRDefault="006668A4" w:rsidP="00C23F36">
            <w:pPr>
              <w:tabs>
                <w:tab w:val="left" w:pos="2977"/>
              </w:tabs>
              <w:spacing w:after="120" w:line="240" w:lineRule="auto"/>
              <w:rPr>
                <w:rFonts w:asciiTheme="minorHAnsi" w:hAnsiTheme="minorHAnsi"/>
                <w:b/>
                <w:bCs/>
                <w:sz w:val="20"/>
                <w:szCs w:val="20"/>
              </w:rPr>
            </w:pPr>
            <w:r w:rsidRPr="004B2B4E">
              <w:rPr>
                <w:rFonts w:asciiTheme="minorHAnsi" w:hAnsiTheme="minorHAnsi"/>
                <w:b/>
                <w:bCs/>
                <w:sz w:val="20"/>
                <w:szCs w:val="20"/>
              </w:rPr>
              <w:t>Equitability/participation</w:t>
            </w:r>
          </w:p>
          <w:p w14:paraId="39ADF0DE" w14:textId="77777777" w:rsidR="006668A4" w:rsidRPr="004B2B4E" w:rsidRDefault="006668A4" w:rsidP="00C23F36">
            <w:pPr>
              <w:tabs>
                <w:tab w:val="left" w:pos="2977"/>
              </w:tabs>
              <w:spacing w:after="120" w:line="240" w:lineRule="auto"/>
              <w:rPr>
                <w:rFonts w:asciiTheme="minorHAnsi" w:hAnsiTheme="minorHAnsi"/>
                <w:b/>
                <w:bCs/>
                <w:sz w:val="20"/>
                <w:szCs w:val="20"/>
              </w:rPr>
            </w:pPr>
            <w:r>
              <w:rPr>
                <w:rFonts w:asciiTheme="minorHAnsi" w:hAnsiTheme="minorHAnsi" w:cs="Arial"/>
                <w:sz w:val="20"/>
                <w:szCs w:val="20"/>
              </w:rPr>
              <w:t>(max 200 words)</w:t>
            </w:r>
          </w:p>
        </w:tc>
        <w:tc>
          <w:tcPr>
            <w:tcW w:w="7230" w:type="dxa"/>
          </w:tcPr>
          <w:p w14:paraId="60FE3B4E" w14:textId="5447CFA3" w:rsidR="006668A4" w:rsidRPr="002A6563" w:rsidRDefault="006668A4" w:rsidP="00C23F36">
            <w:pPr>
              <w:tabs>
                <w:tab w:val="left" w:pos="142"/>
              </w:tabs>
              <w:spacing w:after="100" w:line="240" w:lineRule="auto"/>
              <w:jc w:val="both"/>
              <w:rPr>
                <w:rFonts w:asciiTheme="minorHAnsi" w:hAnsiTheme="minorHAnsi" w:cs="Arial"/>
                <w:bCs/>
                <w:sz w:val="18"/>
                <w:szCs w:val="18"/>
              </w:rPr>
            </w:pPr>
            <w:r w:rsidRPr="002A6563">
              <w:rPr>
                <w:rFonts w:asciiTheme="minorHAnsi" w:hAnsiTheme="minorHAnsi"/>
                <w:sz w:val="18"/>
                <w:szCs w:val="18"/>
              </w:rPr>
              <w:t>Explain how the practice is sensitive to principles of inclusion and equitability.</w:t>
            </w:r>
            <w:r>
              <w:rPr>
                <w:rFonts w:asciiTheme="minorHAnsi" w:hAnsiTheme="minorHAnsi"/>
                <w:sz w:val="18"/>
                <w:szCs w:val="18"/>
              </w:rPr>
              <w:t xml:space="preserve"> Consider the following aspects D</w:t>
            </w:r>
            <w:r w:rsidRPr="002A6563">
              <w:rPr>
                <w:rFonts w:asciiTheme="minorHAnsi" w:hAnsiTheme="minorHAnsi"/>
                <w:sz w:val="18"/>
                <w:szCs w:val="18"/>
              </w:rPr>
              <w:t>o all members participate and influence the process and decision-making (particularly regarding the inclusion of weaker groups such as women and youth</w:t>
            </w:r>
            <w:r w:rsidR="00D4208C">
              <w:rPr>
                <w:rFonts w:asciiTheme="minorHAnsi" w:hAnsiTheme="minorHAnsi"/>
                <w:sz w:val="18"/>
                <w:szCs w:val="18"/>
              </w:rPr>
              <w:t xml:space="preserve"> in terms of inclusion, role and possibly leadership</w:t>
            </w:r>
            <w:r w:rsidRPr="002A6563">
              <w:rPr>
                <w:rFonts w:asciiTheme="minorHAnsi" w:hAnsiTheme="minorHAnsi"/>
                <w:sz w:val="18"/>
                <w:szCs w:val="18"/>
              </w:rPr>
              <w:t xml:space="preserve">)? How is membership, formal or informal, granted (what are the discriminant factors)? Who are the leaders, how are they chosen, and are sub-groups represented by leader? </w:t>
            </w:r>
          </w:p>
        </w:tc>
      </w:tr>
      <w:tr w:rsidR="006668A4" w:rsidRPr="002A6563" w14:paraId="1A2182AE" w14:textId="77777777" w:rsidTr="00C23F36">
        <w:tc>
          <w:tcPr>
            <w:tcW w:w="2376" w:type="dxa"/>
            <w:gridSpan w:val="2"/>
          </w:tcPr>
          <w:p w14:paraId="774B9201" w14:textId="77777777" w:rsidR="006668A4" w:rsidRDefault="006668A4" w:rsidP="00C23F36">
            <w:pPr>
              <w:tabs>
                <w:tab w:val="left" w:pos="2977"/>
              </w:tabs>
              <w:spacing w:after="120" w:line="240" w:lineRule="auto"/>
              <w:rPr>
                <w:rFonts w:asciiTheme="minorHAnsi" w:hAnsiTheme="minorHAnsi"/>
                <w:b/>
                <w:bCs/>
                <w:sz w:val="20"/>
                <w:szCs w:val="20"/>
              </w:rPr>
            </w:pPr>
            <w:r w:rsidRPr="004B2B4E">
              <w:rPr>
                <w:rFonts w:asciiTheme="minorHAnsi" w:hAnsiTheme="minorHAnsi"/>
                <w:b/>
                <w:bCs/>
                <w:sz w:val="20"/>
                <w:szCs w:val="20"/>
              </w:rPr>
              <w:t>Gender sensitiveness</w:t>
            </w:r>
          </w:p>
          <w:p w14:paraId="292D3823" w14:textId="77777777" w:rsidR="006668A4" w:rsidRPr="004B2B4E" w:rsidRDefault="006668A4" w:rsidP="00C23F36">
            <w:pPr>
              <w:tabs>
                <w:tab w:val="left" w:pos="2977"/>
              </w:tabs>
              <w:spacing w:after="120" w:line="240" w:lineRule="auto"/>
              <w:rPr>
                <w:rFonts w:asciiTheme="minorHAnsi" w:hAnsiTheme="minorHAnsi"/>
                <w:b/>
                <w:bCs/>
                <w:sz w:val="20"/>
                <w:szCs w:val="20"/>
              </w:rPr>
            </w:pPr>
            <w:r>
              <w:rPr>
                <w:rFonts w:asciiTheme="minorHAnsi" w:hAnsiTheme="minorHAnsi" w:cs="Arial"/>
                <w:sz w:val="20"/>
                <w:szCs w:val="20"/>
              </w:rPr>
              <w:t>(max 100 words)</w:t>
            </w:r>
          </w:p>
        </w:tc>
        <w:tc>
          <w:tcPr>
            <w:tcW w:w="7230" w:type="dxa"/>
          </w:tcPr>
          <w:p w14:paraId="46CF4F49" w14:textId="77777777" w:rsidR="006668A4" w:rsidRPr="002A6563" w:rsidRDefault="006668A4" w:rsidP="00C23F36">
            <w:pPr>
              <w:spacing w:after="60"/>
              <w:jc w:val="both"/>
              <w:rPr>
                <w:rFonts w:asciiTheme="minorHAnsi" w:hAnsiTheme="minorHAnsi"/>
                <w:sz w:val="18"/>
                <w:szCs w:val="18"/>
              </w:rPr>
            </w:pPr>
            <w:r>
              <w:rPr>
                <w:rFonts w:asciiTheme="minorHAnsi" w:hAnsiTheme="minorHAnsi"/>
                <w:sz w:val="18"/>
                <w:szCs w:val="18"/>
              </w:rPr>
              <w:t>Explain how the practice</w:t>
            </w:r>
            <w:r w:rsidRPr="002A6563">
              <w:rPr>
                <w:rFonts w:asciiTheme="minorHAnsi" w:hAnsiTheme="minorHAnsi"/>
                <w:sz w:val="18"/>
                <w:szCs w:val="18"/>
              </w:rPr>
              <w:t xml:space="preserve"> considers women’s a</w:t>
            </w:r>
            <w:r>
              <w:rPr>
                <w:rFonts w:asciiTheme="minorHAnsi" w:hAnsiTheme="minorHAnsi"/>
                <w:sz w:val="18"/>
                <w:szCs w:val="18"/>
              </w:rPr>
              <w:t>nd men’s different risks, needs and</w:t>
            </w:r>
            <w:r w:rsidRPr="002A6563">
              <w:rPr>
                <w:rFonts w:asciiTheme="minorHAnsi" w:hAnsiTheme="minorHAnsi"/>
                <w:sz w:val="18"/>
                <w:szCs w:val="18"/>
              </w:rPr>
              <w:t xml:space="preserve"> opportunit</w:t>
            </w:r>
            <w:r>
              <w:rPr>
                <w:rFonts w:asciiTheme="minorHAnsi" w:hAnsiTheme="minorHAnsi"/>
                <w:sz w:val="18"/>
                <w:szCs w:val="18"/>
              </w:rPr>
              <w:t>ies.</w:t>
            </w:r>
          </w:p>
        </w:tc>
      </w:tr>
    </w:tbl>
    <w:p w14:paraId="708F0312" w14:textId="77777777" w:rsidR="006B2336" w:rsidRPr="006B2336" w:rsidRDefault="006B2336">
      <w:pPr>
        <w:rPr>
          <w:rFonts w:asciiTheme="minorHAnsi" w:hAnsiTheme="minorHAnsi"/>
          <w:sz w:val="20"/>
          <w:szCs w:val="20"/>
        </w:rPr>
      </w:pPr>
    </w:p>
    <w:sectPr w:rsidR="006B2336" w:rsidRPr="006B2336" w:rsidSect="004B0258">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C80D0" w14:textId="77777777" w:rsidR="008178EC" w:rsidRDefault="008178EC" w:rsidP="008178EC">
      <w:pPr>
        <w:spacing w:after="0" w:line="240" w:lineRule="auto"/>
      </w:pPr>
      <w:r>
        <w:separator/>
      </w:r>
    </w:p>
  </w:endnote>
  <w:endnote w:type="continuationSeparator" w:id="0">
    <w:p w14:paraId="3F6A9B75" w14:textId="77777777" w:rsidR="008178EC" w:rsidRDefault="008178EC" w:rsidP="0081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368BD" w14:textId="77777777" w:rsidR="008178EC" w:rsidRDefault="008178EC" w:rsidP="008178EC">
      <w:pPr>
        <w:spacing w:after="0" w:line="240" w:lineRule="auto"/>
      </w:pPr>
      <w:r>
        <w:separator/>
      </w:r>
    </w:p>
  </w:footnote>
  <w:footnote w:type="continuationSeparator" w:id="0">
    <w:p w14:paraId="5518A0C5" w14:textId="77777777" w:rsidR="008178EC" w:rsidRDefault="008178EC" w:rsidP="008178EC">
      <w:pPr>
        <w:spacing w:after="0" w:line="240" w:lineRule="auto"/>
      </w:pPr>
      <w:r>
        <w:continuationSeparator/>
      </w:r>
    </w:p>
  </w:footnote>
  <w:footnote w:id="1">
    <w:p w14:paraId="10576688" w14:textId="3B039147" w:rsidR="008178EC" w:rsidRPr="008178EC" w:rsidRDefault="008178EC">
      <w:pPr>
        <w:pStyle w:val="FootnoteText"/>
        <w:rPr>
          <w:lang w:val="it-IT"/>
        </w:rPr>
      </w:pPr>
      <w:r w:rsidRPr="008178EC">
        <w:rPr>
          <w:rStyle w:val="FootnoteReference"/>
          <w:rFonts w:asciiTheme="minorHAnsi" w:hAnsiTheme="minorHAnsi"/>
          <w:sz w:val="18"/>
          <w:szCs w:val="18"/>
        </w:rPr>
        <w:footnoteRef/>
      </w:r>
      <w:r w:rsidRPr="008178EC">
        <w:rPr>
          <w:rFonts w:asciiTheme="minorHAnsi" w:hAnsiTheme="minorHAnsi"/>
          <w:sz w:val="18"/>
          <w:szCs w:val="18"/>
        </w:rPr>
        <w:t xml:space="preserve"> </w:t>
      </w:r>
      <w:r w:rsidRPr="00017E50">
        <w:rPr>
          <w:rFonts w:asciiTheme="minorHAnsi" w:hAnsiTheme="minorHAnsi"/>
          <w:sz w:val="18"/>
          <w:szCs w:val="18"/>
        </w:rPr>
        <w:t>This excludes informal safety nets purely based on family, friends, or kin relations and operating on occasional basis.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B7D21"/>
    <w:multiLevelType w:val="hybridMultilevel"/>
    <w:tmpl w:val="5DAA9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B8D54F2"/>
    <w:multiLevelType w:val="hybridMultilevel"/>
    <w:tmpl w:val="E104F948"/>
    <w:lvl w:ilvl="0" w:tplc="23F60B12">
      <w:numFmt w:val="bullet"/>
      <w:lvlText w:val="-"/>
      <w:lvlJc w:val="left"/>
      <w:pPr>
        <w:ind w:left="360" w:hanging="360"/>
      </w:pPr>
      <w:rPr>
        <w:rFonts w:ascii="Calibri" w:eastAsiaTheme="minorHAnsi" w:hAnsi="Calibri" w:cstheme="minorBidi" w:hint="default"/>
        <w:color w:val="auto"/>
      </w:rPr>
    </w:lvl>
    <w:lvl w:ilvl="1" w:tplc="23F60B12">
      <w:numFmt w:val="bullet"/>
      <w:lvlText w:val="-"/>
      <w:lvlJc w:val="left"/>
      <w:pPr>
        <w:ind w:left="1080" w:hanging="360"/>
      </w:pPr>
      <w:rPr>
        <w:rFonts w:ascii="Calibri" w:eastAsiaTheme="minorHAnsi" w:hAnsi="Calibri" w:cstheme="minorBidi"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5FE493E"/>
    <w:multiLevelType w:val="hybridMultilevel"/>
    <w:tmpl w:val="11C4F1C0"/>
    <w:lvl w:ilvl="0" w:tplc="F992EAB2">
      <w:start w:val="1"/>
      <w:numFmt w:val="bullet"/>
      <w:lvlText w:val="o"/>
      <w:lvlJc w:val="left"/>
      <w:pPr>
        <w:ind w:left="502" w:hanging="360"/>
      </w:pPr>
      <w:rPr>
        <w:rFonts w:ascii="Courier New" w:hAnsi="Courier New" w:cs="Courier New" w:hint="default"/>
        <w:sz w:val="32"/>
        <w:szCs w:val="32"/>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36"/>
    <w:rsid w:val="00024F9D"/>
    <w:rsid w:val="00053303"/>
    <w:rsid w:val="00083628"/>
    <w:rsid w:val="000A2756"/>
    <w:rsid w:val="000C30AF"/>
    <w:rsid w:val="001147F8"/>
    <w:rsid w:val="00134C25"/>
    <w:rsid w:val="0015769A"/>
    <w:rsid w:val="00187DE1"/>
    <w:rsid w:val="001922CB"/>
    <w:rsid w:val="00192CD9"/>
    <w:rsid w:val="001B3FF7"/>
    <w:rsid w:val="001E4334"/>
    <w:rsid w:val="00212688"/>
    <w:rsid w:val="0021724B"/>
    <w:rsid w:val="0022317E"/>
    <w:rsid w:val="002307B8"/>
    <w:rsid w:val="00270F7C"/>
    <w:rsid w:val="00276822"/>
    <w:rsid w:val="00287334"/>
    <w:rsid w:val="002A6563"/>
    <w:rsid w:val="002B5BB4"/>
    <w:rsid w:val="003146D4"/>
    <w:rsid w:val="003C4107"/>
    <w:rsid w:val="003E60FE"/>
    <w:rsid w:val="004302DF"/>
    <w:rsid w:val="004B0258"/>
    <w:rsid w:val="004B2B4E"/>
    <w:rsid w:val="004B770E"/>
    <w:rsid w:val="0050299E"/>
    <w:rsid w:val="005036C2"/>
    <w:rsid w:val="00522408"/>
    <w:rsid w:val="00544E80"/>
    <w:rsid w:val="00545613"/>
    <w:rsid w:val="00555416"/>
    <w:rsid w:val="00555991"/>
    <w:rsid w:val="005904EC"/>
    <w:rsid w:val="005950E6"/>
    <w:rsid w:val="005E0F11"/>
    <w:rsid w:val="006221F9"/>
    <w:rsid w:val="0065366B"/>
    <w:rsid w:val="006657E9"/>
    <w:rsid w:val="006668A4"/>
    <w:rsid w:val="00675B6D"/>
    <w:rsid w:val="006A00AE"/>
    <w:rsid w:val="006B2336"/>
    <w:rsid w:val="0073178A"/>
    <w:rsid w:val="007355D6"/>
    <w:rsid w:val="0074777C"/>
    <w:rsid w:val="007517BE"/>
    <w:rsid w:val="00757B29"/>
    <w:rsid w:val="007A4E69"/>
    <w:rsid w:val="007A6E8C"/>
    <w:rsid w:val="007D1837"/>
    <w:rsid w:val="007D385F"/>
    <w:rsid w:val="007F0F18"/>
    <w:rsid w:val="008178EC"/>
    <w:rsid w:val="008206F9"/>
    <w:rsid w:val="008209CD"/>
    <w:rsid w:val="008733D8"/>
    <w:rsid w:val="008B3664"/>
    <w:rsid w:val="008E7460"/>
    <w:rsid w:val="00901849"/>
    <w:rsid w:val="0090328C"/>
    <w:rsid w:val="00905459"/>
    <w:rsid w:val="009115EF"/>
    <w:rsid w:val="009864DF"/>
    <w:rsid w:val="00992F24"/>
    <w:rsid w:val="009944C6"/>
    <w:rsid w:val="009A4ECB"/>
    <w:rsid w:val="009C087B"/>
    <w:rsid w:val="009E2C70"/>
    <w:rsid w:val="009F2F24"/>
    <w:rsid w:val="009F75BD"/>
    <w:rsid w:val="00A65035"/>
    <w:rsid w:val="00A82D54"/>
    <w:rsid w:val="00AA7BFD"/>
    <w:rsid w:val="00AB11F9"/>
    <w:rsid w:val="00AB5658"/>
    <w:rsid w:val="00AD3681"/>
    <w:rsid w:val="00B30A2C"/>
    <w:rsid w:val="00B31316"/>
    <w:rsid w:val="00B32D1B"/>
    <w:rsid w:val="00B462B0"/>
    <w:rsid w:val="00B714D2"/>
    <w:rsid w:val="00B85A39"/>
    <w:rsid w:val="00BD7A59"/>
    <w:rsid w:val="00C0249A"/>
    <w:rsid w:val="00C20038"/>
    <w:rsid w:val="00C23F36"/>
    <w:rsid w:val="00C364EC"/>
    <w:rsid w:val="00C40569"/>
    <w:rsid w:val="00C44D1C"/>
    <w:rsid w:val="00C65761"/>
    <w:rsid w:val="00C73FEA"/>
    <w:rsid w:val="00CD51BB"/>
    <w:rsid w:val="00D04308"/>
    <w:rsid w:val="00D4208C"/>
    <w:rsid w:val="00D61549"/>
    <w:rsid w:val="00D94FEE"/>
    <w:rsid w:val="00DA2C30"/>
    <w:rsid w:val="00DE6C7B"/>
    <w:rsid w:val="00DF17BC"/>
    <w:rsid w:val="00E268C0"/>
    <w:rsid w:val="00E4517D"/>
    <w:rsid w:val="00E62379"/>
    <w:rsid w:val="00E85F2C"/>
    <w:rsid w:val="00EB3D78"/>
    <w:rsid w:val="00F1470E"/>
    <w:rsid w:val="00F2541B"/>
    <w:rsid w:val="00F36DE2"/>
    <w:rsid w:val="00F76A3E"/>
    <w:rsid w:val="00F86957"/>
    <w:rsid w:val="00F96C23"/>
    <w:rsid w:val="00FA1BD7"/>
    <w:rsid w:val="00FE7402"/>
    <w:rsid w:val="00FF30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B9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522408"/>
    <w:rPr>
      <w:sz w:val="16"/>
      <w:szCs w:val="16"/>
    </w:rPr>
  </w:style>
  <w:style w:type="paragraph" w:styleId="CommentText">
    <w:name w:val="annotation text"/>
    <w:basedOn w:val="Normal"/>
    <w:link w:val="CommentTextChar"/>
    <w:uiPriority w:val="99"/>
    <w:semiHidden/>
    <w:unhideWhenUsed/>
    <w:rsid w:val="00522408"/>
    <w:pPr>
      <w:spacing w:line="240" w:lineRule="auto"/>
    </w:pPr>
    <w:rPr>
      <w:sz w:val="20"/>
      <w:szCs w:val="20"/>
    </w:rPr>
  </w:style>
  <w:style w:type="character" w:customStyle="1" w:styleId="CommentTextChar">
    <w:name w:val="Comment Text Char"/>
    <w:basedOn w:val="DefaultParagraphFont"/>
    <w:link w:val="CommentText"/>
    <w:uiPriority w:val="99"/>
    <w:semiHidden/>
    <w:rsid w:val="0052240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22408"/>
    <w:rPr>
      <w:b/>
      <w:bCs/>
    </w:rPr>
  </w:style>
  <w:style w:type="character" w:customStyle="1" w:styleId="CommentSubjectChar">
    <w:name w:val="Comment Subject Char"/>
    <w:basedOn w:val="CommentTextChar"/>
    <w:link w:val="CommentSubject"/>
    <w:uiPriority w:val="99"/>
    <w:semiHidden/>
    <w:rsid w:val="00522408"/>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522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08"/>
    <w:rPr>
      <w:rFonts w:ascii="Tahoma" w:hAnsi="Tahoma" w:cs="Tahoma"/>
      <w:sz w:val="16"/>
      <w:szCs w:val="16"/>
      <w:lang w:val="en-GB"/>
    </w:rPr>
  </w:style>
  <w:style w:type="character" w:styleId="Hyperlink">
    <w:name w:val="Hyperlink"/>
    <w:basedOn w:val="DefaultParagraphFont"/>
    <w:uiPriority w:val="99"/>
    <w:unhideWhenUsed/>
    <w:rsid w:val="00270F7C"/>
    <w:rPr>
      <w:color w:val="0000FF" w:themeColor="hyperlink"/>
      <w:u w:val="single"/>
    </w:rPr>
  </w:style>
  <w:style w:type="paragraph" w:styleId="FootnoteText">
    <w:name w:val="footnote text"/>
    <w:basedOn w:val="Normal"/>
    <w:link w:val="FootnoteTextChar"/>
    <w:uiPriority w:val="99"/>
    <w:unhideWhenUsed/>
    <w:rsid w:val="008178EC"/>
    <w:pPr>
      <w:spacing w:after="0" w:line="240" w:lineRule="auto"/>
    </w:pPr>
    <w:rPr>
      <w:szCs w:val="24"/>
    </w:rPr>
  </w:style>
  <w:style w:type="character" w:customStyle="1" w:styleId="FootnoteTextChar">
    <w:name w:val="Footnote Text Char"/>
    <w:basedOn w:val="DefaultParagraphFont"/>
    <w:link w:val="FootnoteText"/>
    <w:uiPriority w:val="99"/>
    <w:rsid w:val="008178EC"/>
    <w:rPr>
      <w:rFonts w:ascii="Times New Roman" w:hAnsi="Times New Roman"/>
      <w:sz w:val="24"/>
      <w:szCs w:val="24"/>
      <w:lang w:val="en-GB"/>
    </w:rPr>
  </w:style>
  <w:style w:type="character" w:styleId="FootnoteReference">
    <w:name w:val="footnote reference"/>
    <w:basedOn w:val="DefaultParagraphFont"/>
    <w:uiPriority w:val="99"/>
    <w:unhideWhenUsed/>
    <w:rsid w:val="008178E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AB5658"/>
    <w:pPr>
      <w:ind w:left="720"/>
      <w:contextualSpacing/>
    </w:pPr>
  </w:style>
  <w:style w:type="character" w:styleId="CommentReference">
    <w:name w:val="annotation reference"/>
    <w:basedOn w:val="DefaultParagraphFont"/>
    <w:uiPriority w:val="99"/>
    <w:semiHidden/>
    <w:unhideWhenUsed/>
    <w:rsid w:val="00522408"/>
    <w:rPr>
      <w:sz w:val="16"/>
      <w:szCs w:val="16"/>
    </w:rPr>
  </w:style>
  <w:style w:type="paragraph" w:styleId="CommentText">
    <w:name w:val="annotation text"/>
    <w:basedOn w:val="Normal"/>
    <w:link w:val="CommentTextChar"/>
    <w:uiPriority w:val="99"/>
    <w:semiHidden/>
    <w:unhideWhenUsed/>
    <w:rsid w:val="00522408"/>
    <w:pPr>
      <w:spacing w:line="240" w:lineRule="auto"/>
    </w:pPr>
    <w:rPr>
      <w:sz w:val="20"/>
      <w:szCs w:val="20"/>
    </w:rPr>
  </w:style>
  <w:style w:type="character" w:customStyle="1" w:styleId="CommentTextChar">
    <w:name w:val="Comment Text Char"/>
    <w:basedOn w:val="DefaultParagraphFont"/>
    <w:link w:val="CommentText"/>
    <w:uiPriority w:val="99"/>
    <w:semiHidden/>
    <w:rsid w:val="00522408"/>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22408"/>
    <w:rPr>
      <w:b/>
      <w:bCs/>
    </w:rPr>
  </w:style>
  <w:style w:type="character" w:customStyle="1" w:styleId="CommentSubjectChar">
    <w:name w:val="Comment Subject Char"/>
    <w:basedOn w:val="CommentTextChar"/>
    <w:link w:val="CommentSubject"/>
    <w:uiPriority w:val="99"/>
    <w:semiHidden/>
    <w:rsid w:val="00522408"/>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522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08"/>
    <w:rPr>
      <w:rFonts w:ascii="Tahoma" w:hAnsi="Tahoma" w:cs="Tahoma"/>
      <w:sz w:val="16"/>
      <w:szCs w:val="16"/>
      <w:lang w:val="en-GB"/>
    </w:rPr>
  </w:style>
  <w:style w:type="character" w:styleId="Hyperlink">
    <w:name w:val="Hyperlink"/>
    <w:basedOn w:val="DefaultParagraphFont"/>
    <w:uiPriority w:val="99"/>
    <w:unhideWhenUsed/>
    <w:rsid w:val="00270F7C"/>
    <w:rPr>
      <w:color w:val="0000FF" w:themeColor="hyperlink"/>
      <w:u w:val="single"/>
    </w:rPr>
  </w:style>
  <w:style w:type="paragraph" w:styleId="FootnoteText">
    <w:name w:val="footnote text"/>
    <w:basedOn w:val="Normal"/>
    <w:link w:val="FootnoteTextChar"/>
    <w:uiPriority w:val="99"/>
    <w:unhideWhenUsed/>
    <w:rsid w:val="008178EC"/>
    <w:pPr>
      <w:spacing w:after="0" w:line="240" w:lineRule="auto"/>
    </w:pPr>
    <w:rPr>
      <w:szCs w:val="24"/>
    </w:rPr>
  </w:style>
  <w:style w:type="character" w:customStyle="1" w:styleId="FootnoteTextChar">
    <w:name w:val="Footnote Text Char"/>
    <w:basedOn w:val="DefaultParagraphFont"/>
    <w:link w:val="FootnoteText"/>
    <w:uiPriority w:val="99"/>
    <w:rsid w:val="008178EC"/>
    <w:rPr>
      <w:rFonts w:ascii="Times New Roman" w:hAnsi="Times New Roman"/>
      <w:sz w:val="24"/>
      <w:szCs w:val="24"/>
      <w:lang w:val="en-GB"/>
    </w:rPr>
  </w:style>
  <w:style w:type="character" w:styleId="FootnoteReference">
    <w:name w:val="footnote reference"/>
    <w:basedOn w:val="DefaultParagraphFont"/>
    <w:uiPriority w:val="99"/>
    <w:unhideWhenUsed/>
    <w:rsid w:val="00817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fao.org/3/a-as547e.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19DF8-D12A-E74B-B3DF-82EDA3321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3</Pages>
  <Words>1390</Words>
  <Characters>7926</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Vinci (ESP)</dc:creator>
  <cp:lastModifiedBy>igortapiro</cp:lastModifiedBy>
  <cp:revision>82</cp:revision>
  <dcterms:created xsi:type="dcterms:W3CDTF">2014-07-28T10:10:00Z</dcterms:created>
  <dcterms:modified xsi:type="dcterms:W3CDTF">2015-03-24T11:35:00Z</dcterms:modified>
</cp:coreProperties>
</file>