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2B479D" w14:textId="60734701" w:rsidR="00757B29" w:rsidRPr="005E52C3" w:rsidRDefault="006B2336" w:rsidP="00053303">
      <w:pPr>
        <w:spacing w:after="120"/>
        <w:jc w:val="center"/>
        <w:outlineLvl w:val="0"/>
        <w:rPr>
          <w:rFonts w:asciiTheme="minorHAnsi" w:hAnsiTheme="minorHAnsi"/>
          <w:b/>
          <w:bCs/>
          <w:szCs w:val="24"/>
          <w:lang w:val="fr-FR"/>
        </w:rPr>
      </w:pPr>
      <w:r w:rsidRPr="005E52C3">
        <w:rPr>
          <w:rFonts w:asciiTheme="minorHAnsi" w:hAnsiTheme="minorHAnsi"/>
          <w:b/>
          <w:bCs/>
          <w:szCs w:val="24"/>
          <w:lang w:val="fr-FR"/>
        </w:rPr>
        <w:t>ANNEX</w:t>
      </w:r>
      <w:r w:rsidR="00992F24" w:rsidRPr="005E52C3">
        <w:rPr>
          <w:rFonts w:asciiTheme="minorHAnsi" w:hAnsiTheme="minorHAnsi"/>
          <w:b/>
          <w:bCs/>
          <w:szCs w:val="24"/>
          <w:lang w:val="fr-FR"/>
        </w:rPr>
        <w:t xml:space="preserve"> B</w:t>
      </w:r>
    </w:p>
    <w:p w14:paraId="47674A25" w14:textId="43D08A13" w:rsidR="0022317E" w:rsidRPr="005E52C3" w:rsidRDefault="003D1CB8" w:rsidP="00053303">
      <w:pPr>
        <w:spacing w:after="60"/>
        <w:jc w:val="center"/>
        <w:outlineLvl w:val="0"/>
        <w:rPr>
          <w:rFonts w:asciiTheme="minorHAnsi" w:hAnsiTheme="minorHAnsi"/>
          <w:b/>
          <w:bCs/>
          <w:szCs w:val="24"/>
          <w:lang w:val="fr-FR"/>
        </w:rPr>
      </w:pPr>
      <w:r w:rsidRPr="005E52C3">
        <w:rPr>
          <w:rFonts w:asciiTheme="minorHAnsi" w:hAnsiTheme="minorHAnsi"/>
          <w:b/>
          <w:bCs/>
          <w:szCs w:val="24"/>
          <w:lang w:val="fr-FR"/>
        </w:rPr>
        <w:t>Pratiques collectives de gestion des risques</w:t>
      </w:r>
    </w:p>
    <w:p w14:paraId="4E3BEE78" w14:textId="77777777" w:rsidR="003D1CB8" w:rsidRPr="005E52C3" w:rsidRDefault="003D1CB8" w:rsidP="003D1CB8">
      <w:pPr>
        <w:jc w:val="center"/>
        <w:rPr>
          <w:rFonts w:asciiTheme="minorHAnsi" w:hAnsiTheme="minorHAnsi"/>
          <w:b/>
          <w:bCs/>
          <w:sz w:val="20"/>
          <w:szCs w:val="20"/>
          <w:lang w:val="fr-FR"/>
        </w:rPr>
      </w:pPr>
      <w:r w:rsidRPr="005E52C3">
        <w:rPr>
          <w:rFonts w:asciiTheme="minorHAnsi" w:hAnsiTheme="minorHAnsi"/>
          <w:bCs/>
          <w:sz w:val="20"/>
          <w:szCs w:val="20"/>
          <w:lang w:val="fr-FR"/>
        </w:rPr>
        <w:t xml:space="preserve">(*Adaptée de </w:t>
      </w:r>
      <w:r w:rsidRPr="005E52C3">
        <w:rPr>
          <w:rFonts w:asciiTheme="minorHAnsi" w:hAnsiTheme="minorHAnsi"/>
          <w:sz w:val="20"/>
          <w:szCs w:val="20"/>
          <w:lang w:val="fr-FR"/>
        </w:rPr>
        <w:t xml:space="preserve">FAO. 2014. </w:t>
      </w:r>
      <w:r w:rsidRPr="005E52C3">
        <w:rPr>
          <w:rFonts w:asciiTheme="minorHAnsi" w:hAnsiTheme="minorHAnsi"/>
          <w:i/>
          <w:sz w:val="20"/>
          <w:szCs w:val="20"/>
          <w:lang w:val="fr-FR"/>
        </w:rPr>
        <w:t xml:space="preserve">Good practices </w:t>
      </w:r>
      <w:proofErr w:type="spellStart"/>
      <w:r w:rsidRPr="005E52C3">
        <w:rPr>
          <w:rFonts w:asciiTheme="minorHAnsi" w:hAnsiTheme="minorHAnsi"/>
          <w:i/>
          <w:sz w:val="20"/>
          <w:szCs w:val="20"/>
          <w:lang w:val="fr-FR"/>
        </w:rPr>
        <w:t>template</w:t>
      </w:r>
      <w:proofErr w:type="spellEnd"/>
      <w:r w:rsidRPr="005E52C3">
        <w:rPr>
          <w:rFonts w:asciiTheme="minorHAnsi" w:hAnsiTheme="minorHAnsi"/>
          <w:sz w:val="20"/>
          <w:szCs w:val="20"/>
          <w:lang w:val="fr-FR"/>
        </w:rPr>
        <w:t xml:space="preserve">. </w:t>
      </w:r>
      <w:hyperlink r:id="rId9" w:history="1">
        <w:r w:rsidRPr="005E52C3">
          <w:rPr>
            <w:rStyle w:val="Hyperlink"/>
            <w:rFonts w:asciiTheme="minorHAnsi" w:hAnsiTheme="minorHAnsi"/>
            <w:sz w:val="20"/>
            <w:szCs w:val="20"/>
            <w:lang w:val="fr-FR"/>
          </w:rPr>
          <w:t>www.fao.org/3/a-as547e.pdf</w:t>
        </w:r>
      </w:hyperlink>
      <w:r w:rsidRPr="005E52C3">
        <w:rPr>
          <w:rFonts w:asciiTheme="minorHAnsi" w:hAnsiTheme="minorHAnsi"/>
          <w:bCs/>
          <w:sz w:val="20"/>
          <w:szCs w:val="20"/>
          <w:lang w:val="fr-FR"/>
        </w:rPr>
        <w:t>)</w:t>
      </w:r>
      <w:r w:rsidRPr="005E52C3">
        <w:rPr>
          <w:rFonts w:asciiTheme="minorHAnsi" w:hAnsiTheme="minorHAnsi"/>
          <w:b/>
          <w:bCs/>
          <w:sz w:val="20"/>
          <w:szCs w:val="20"/>
          <w:lang w:val="fr-FR"/>
        </w:rPr>
        <w:t xml:space="preserve">  </w:t>
      </w:r>
    </w:p>
    <w:tbl>
      <w:tblPr>
        <w:tblW w:w="9606" w:type="dxa"/>
        <w:tblBorders>
          <w:top w:val="single" w:sz="12" w:space="0" w:color="244061" w:themeColor="accent1" w:themeShade="80"/>
          <w:bottom w:val="single" w:sz="12" w:space="0" w:color="244061" w:themeColor="accent1" w:themeShade="80"/>
          <w:insideH w:val="single" w:sz="12" w:space="0" w:color="244061" w:themeColor="accent1" w:themeShade="80"/>
        </w:tblBorders>
        <w:tblLayout w:type="fixed"/>
        <w:tblLook w:val="04A0" w:firstRow="1" w:lastRow="0" w:firstColumn="1" w:lastColumn="0" w:noHBand="0" w:noVBand="1"/>
      </w:tblPr>
      <w:tblGrid>
        <w:gridCol w:w="1188"/>
        <w:gridCol w:w="1188"/>
        <w:gridCol w:w="7230"/>
      </w:tblGrid>
      <w:tr w:rsidR="005F61DE" w:rsidRPr="00D253E3" w14:paraId="17BB8EE4" w14:textId="77777777" w:rsidTr="00174B81">
        <w:trPr>
          <w:trHeight w:val="340"/>
        </w:trPr>
        <w:tc>
          <w:tcPr>
            <w:tcW w:w="2376" w:type="dxa"/>
            <w:gridSpan w:val="2"/>
            <w:shd w:val="clear" w:color="auto" w:fill="95B3D7" w:themeFill="accent1" w:themeFillTint="99"/>
            <w:vAlign w:val="center"/>
          </w:tcPr>
          <w:p w14:paraId="2BE6C435" w14:textId="77777777" w:rsidR="005F61DE" w:rsidRPr="00D253E3" w:rsidRDefault="005F61DE" w:rsidP="00174B81">
            <w:pPr>
              <w:spacing w:after="0" w:line="240" w:lineRule="auto"/>
              <w:rPr>
                <w:rFonts w:asciiTheme="minorHAnsi" w:hAnsiTheme="minorHAnsi" w:cs="Arial"/>
                <w:b/>
                <w:bCs/>
                <w:sz w:val="20"/>
                <w:szCs w:val="20"/>
                <w:lang w:val="fr-FR" w:eastAsia="fr-FR"/>
              </w:rPr>
            </w:pPr>
            <w:r w:rsidRPr="00D253E3">
              <w:rPr>
                <w:rFonts w:asciiTheme="minorHAnsi" w:hAnsiTheme="minorHAnsi" w:cs="Arial"/>
                <w:b/>
                <w:bCs/>
                <w:sz w:val="20"/>
                <w:szCs w:val="20"/>
                <w:lang w:val="fr-FR" w:eastAsia="fr-FR"/>
              </w:rPr>
              <w:t>Elément</w:t>
            </w:r>
          </w:p>
        </w:tc>
        <w:tc>
          <w:tcPr>
            <w:tcW w:w="7230" w:type="dxa"/>
            <w:shd w:val="clear" w:color="auto" w:fill="95B3D7" w:themeFill="accent1" w:themeFillTint="99"/>
            <w:vAlign w:val="center"/>
          </w:tcPr>
          <w:p w14:paraId="4F01EBB0" w14:textId="77777777" w:rsidR="005F61DE" w:rsidRPr="00D253E3" w:rsidRDefault="005F61DE" w:rsidP="00174B81">
            <w:pPr>
              <w:spacing w:after="0" w:line="240" w:lineRule="auto"/>
              <w:rPr>
                <w:rFonts w:asciiTheme="minorHAnsi" w:hAnsiTheme="minorHAnsi" w:cs="Arial"/>
                <w:b/>
                <w:bCs/>
                <w:sz w:val="20"/>
                <w:szCs w:val="20"/>
                <w:lang w:val="fr-FR" w:eastAsia="fr-FR"/>
              </w:rPr>
            </w:pPr>
            <w:r w:rsidRPr="00D253E3">
              <w:rPr>
                <w:rFonts w:asciiTheme="minorHAnsi" w:hAnsiTheme="minorHAnsi" w:cs="Arial"/>
                <w:b/>
                <w:bCs/>
                <w:sz w:val="20"/>
                <w:szCs w:val="20"/>
                <w:lang w:val="fr-FR" w:eastAsia="fr-FR"/>
              </w:rPr>
              <w:t>Questions directrices</w:t>
            </w:r>
          </w:p>
        </w:tc>
      </w:tr>
      <w:tr w:rsidR="005F61DE" w:rsidRPr="00D253E3" w14:paraId="7B14D28D" w14:textId="77777777" w:rsidTr="00174B81">
        <w:tc>
          <w:tcPr>
            <w:tcW w:w="9606" w:type="dxa"/>
            <w:gridSpan w:val="3"/>
            <w:vAlign w:val="center"/>
          </w:tcPr>
          <w:p w14:paraId="11656D0A" w14:textId="77777777" w:rsidR="005F61DE" w:rsidRPr="00D253E3" w:rsidRDefault="005F61DE" w:rsidP="00174B81">
            <w:pPr>
              <w:spacing w:before="120" w:after="60" w:line="240" w:lineRule="auto"/>
              <w:jc w:val="center"/>
              <w:rPr>
                <w:rFonts w:asciiTheme="minorHAnsi" w:hAnsiTheme="minorHAnsi" w:cs="Arial"/>
                <w:bCs/>
                <w:szCs w:val="24"/>
                <w:lang w:val="fr-FR" w:eastAsia="fr-FR"/>
              </w:rPr>
            </w:pPr>
            <w:r w:rsidRPr="00D253E3">
              <w:rPr>
                <w:rFonts w:asciiTheme="minorHAnsi" w:hAnsiTheme="minorHAnsi" w:cs="Arial"/>
                <w:b/>
                <w:bCs/>
                <w:i/>
                <w:iCs/>
                <w:color w:val="244061" w:themeColor="accent1" w:themeShade="80"/>
                <w:szCs w:val="24"/>
                <w:lang w:val="fr-FR" w:eastAsia="fr-FR"/>
              </w:rPr>
              <w:t>SUR LA SOUSMISSION</w:t>
            </w:r>
          </w:p>
        </w:tc>
      </w:tr>
      <w:tr w:rsidR="005F61DE" w:rsidRPr="005F61DE" w14:paraId="23C20996" w14:textId="77777777" w:rsidTr="00174B81">
        <w:tc>
          <w:tcPr>
            <w:tcW w:w="2376" w:type="dxa"/>
            <w:gridSpan w:val="2"/>
            <w:vAlign w:val="center"/>
          </w:tcPr>
          <w:p w14:paraId="68DE54B8" w14:textId="77777777" w:rsidR="005F61DE" w:rsidRPr="00D253E3" w:rsidRDefault="005F61DE" w:rsidP="00174B81">
            <w:pPr>
              <w:spacing w:before="120" w:after="120" w:line="240" w:lineRule="auto"/>
              <w:rPr>
                <w:rFonts w:asciiTheme="minorHAnsi" w:hAnsiTheme="minorHAnsi" w:cs="Arial"/>
                <w:b/>
                <w:bCs/>
                <w:sz w:val="20"/>
                <w:szCs w:val="20"/>
                <w:lang w:val="fr-FR" w:eastAsia="fr-FR"/>
              </w:rPr>
            </w:pPr>
            <w:r w:rsidRPr="00D253E3">
              <w:rPr>
                <w:rFonts w:asciiTheme="minorHAnsi" w:hAnsiTheme="minorHAnsi" w:cs="Arial"/>
                <w:b/>
                <w:bCs/>
                <w:sz w:val="20"/>
                <w:szCs w:val="20"/>
                <w:lang w:val="fr-FR" w:eastAsia="fr-FR"/>
              </w:rPr>
              <w:t xml:space="preserve">Titre </w:t>
            </w:r>
          </w:p>
        </w:tc>
        <w:tc>
          <w:tcPr>
            <w:tcW w:w="7230" w:type="dxa"/>
          </w:tcPr>
          <w:p w14:paraId="34650D75" w14:textId="77777777" w:rsidR="005F61DE" w:rsidRPr="00D253E3" w:rsidRDefault="005F61DE" w:rsidP="00174B81">
            <w:pPr>
              <w:spacing w:before="120" w:after="60" w:line="240" w:lineRule="auto"/>
              <w:jc w:val="both"/>
              <w:rPr>
                <w:rFonts w:asciiTheme="minorHAnsi" w:hAnsiTheme="minorHAnsi" w:cs="Arial"/>
                <w:sz w:val="18"/>
                <w:szCs w:val="18"/>
                <w:lang w:val="fr-FR" w:eastAsia="fr-FR"/>
              </w:rPr>
            </w:pPr>
            <w:r w:rsidRPr="00D253E3">
              <w:rPr>
                <w:rFonts w:asciiTheme="minorHAnsi" w:hAnsiTheme="minorHAnsi" w:cs="Arial"/>
                <w:sz w:val="20"/>
                <w:szCs w:val="20"/>
                <w:lang w:val="fr-FR" w:eastAsia="fr-FR"/>
              </w:rPr>
              <w:t xml:space="preserve">Quel nom décrit le mieux la pratique? </w:t>
            </w:r>
          </w:p>
        </w:tc>
      </w:tr>
      <w:tr w:rsidR="005F61DE" w:rsidRPr="005F61DE" w14:paraId="4A364443" w14:textId="77777777" w:rsidTr="00174B81">
        <w:tc>
          <w:tcPr>
            <w:tcW w:w="2376" w:type="dxa"/>
            <w:gridSpan w:val="2"/>
          </w:tcPr>
          <w:p w14:paraId="65F68F4A" w14:textId="77777777" w:rsidR="005F61DE" w:rsidRPr="00D253E3" w:rsidRDefault="005F61DE" w:rsidP="00174B81">
            <w:pPr>
              <w:tabs>
                <w:tab w:val="left" w:pos="142"/>
              </w:tabs>
              <w:spacing w:after="120" w:line="240" w:lineRule="auto"/>
              <w:rPr>
                <w:rFonts w:asciiTheme="minorHAnsi" w:hAnsiTheme="minorHAnsi" w:cs="Arial"/>
                <w:b/>
                <w:sz w:val="20"/>
                <w:szCs w:val="20"/>
                <w:lang w:val="fr-FR"/>
              </w:rPr>
            </w:pPr>
            <w:r>
              <w:rPr>
                <w:rFonts w:asciiTheme="minorHAnsi" w:hAnsiTheme="minorHAnsi" w:cs="Arial"/>
                <w:b/>
                <w:bCs/>
                <w:sz w:val="20"/>
                <w:szCs w:val="20"/>
                <w:lang w:val="fr-FR" w:eastAsia="fr-FR"/>
              </w:rPr>
              <w:t>Auteur (s)</w:t>
            </w:r>
          </w:p>
        </w:tc>
        <w:tc>
          <w:tcPr>
            <w:tcW w:w="7230" w:type="dxa"/>
          </w:tcPr>
          <w:p w14:paraId="3EE3F4E1" w14:textId="77777777" w:rsidR="005F61DE" w:rsidRPr="00D253E3" w:rsidRDefault="005F61DE" w:rsidP="00174B81">
            <w:pPr>
              <w:spacing w:before="120" w:after="120" w:line="240" w:lineRule="auto"/>
              <w:rPr>
                <w:rFonts w:asciiTheme="minorHAnsi" w:hAnsiTheme="minorHAnsi" w:cs="Arial"/>
                <w:sz w:val="20"/>
                <w:szCs w:val="20"/>
                <w:lang w:val="fr-FR" w:eastAsia="fr-FR"/>
              </w:rPr>
            </w:pPr>
            <w:r w:rsidRPr="00D253E3">
              <w:rPr>
                <w:rFonts w:asciiTheme="minorHAnsi" w:hAnsiTheme="minorHAnsi" w:cs="Arial"/>
                <w:sz w:val="20"/>
                <w:szCs w:val="20"/>
                <w:lang w:val="fr-FR" w:eastAsia="fr-FR"/>
              </w:rPr>
              <w:t>Qui a écrit le document de la pratique?</w:t>
            </w:r>
          </w:p>
        </w:tc>
      </w:tr>
      <w:tr w:rsidR="005F61DE" w:rsidRPr="005F61DE" w14:paraId="42814F3C" w14:textId="77777777" w:rsidTr="00174B81">
        <w:tc>
          <w:tcPr>
            <w:tcW w:w="2376" w:type="dxa"/>
            <w:gridSpan w:val="2"/>
          </w:tcPr>
          <w:p w14:paraId="1EE5A718" w14:textId="77777777" w:rsidR="005F61DE" w:rsidRPr="00D253E3" w:rsidRDefault="005F61DE" w:rsidP="00174B81">
            <w:pPr>
              <w:tabs>
                <w:tab w:val="left" w:pos="10740"/>
              </w:tabs>
              <w:spacing w:after="120" w:line="240" w:lineRule="auto"/>
              <w:rPr>
                <w:rFonts w:asciiTheme="minorHAnsi" w:hAnsiTheme="minorHAnsi" w:cs="Arial"/>
                <w:b/>
                <w:bCs/>
                <w:sz w:val="20"/>
                <w:szCs w:val="20"/>
                <w:lang w:val="fr-FR" w:eastAsia="fr-FR"/>
              </w:rPr>
            </w:pPr>
            <w:r w:rsidRPr="00D253E3">
              <w:rPr>
                <w:rFonts w:asciiTheme="minorHAnsi" w:hAnsiTheme="minorHAnsi" w:cs="Arial"/>
                <w:b/>
                <w:bCs/>
                <w:sz w:val="20"/>
                <w:szCs w:val="20"/>
                <w:lang w:val="fr-FR" w:eastAsia="fr-FR"/>
              </w:rPr>
              <w:t xml:space="preserve">Date de </w:t>
            </w:r>
            <w:r>
              <w:rPr>
                <w:rFonts w:asciiTheme="minorHAnsi" w:hAnsiTheme="minorHAnsi" w:cs="Arial"/>
                <w:b/>
                <w:sz w:val="20"/>
                <w:szCs w:val="20"/>
                <w:lang w:val="fr-FR"/>
              </w:rPr>
              <w:t>p</w:t>
            </w:r>
            <w:r w:rsidRPr="00D253E3">
              <w:rPr>
                <w:rFonts w:asciiTheme="minorHAnsi" w:hAnsiTheme="minorHAnsi" w:cs="Arial"/>
                <w:b/>
                <w:sz w:val="20"/>
                <w:szCs w:val="20"/>
                <w:lang w:val="fr-FR"/>
              </w:rPr>
              <w:t xml:space="preserve">ublication </w:t>
            </w:r>
          </w:p>
        </w:tc>
        <w:tc>
          <w:tcPr>
            <w:tcW w:w="7230" w:type="dxa"/>
          </w:tcPr>
          <w:p w14:paraId="6B47F4A5" w14:textId="77777777" w:rsidR="005F61DE" w:rsidRPr="00D253E3" w:rsidRDefault="005F61DE" w:rsidP="00174B81">
            <w:pPr>
              <w:tabs>
                <w:tab w:val="left" w:pos="10740"/>
              </w:tabs>
              <w:spacing w:after="60" w:line="240" w:lineRule="auto"/>
              <w:jc w:val="both"/>
              <w:rPr>
                <w:rFonts w:asciiTheme="minorHAnsi" w:hAnsiTheme="minorHAnsi" w:cs="Arial"/>
                <w:sz w:val="18"/>
                <w:szCs w:val="18"/>
                <w:lang w:val="fr-FR" w:eastAsia="fr-FR"/>
              </w:rPr>
            </w:pPr>
            <w:r w:rsidRPr="00D253E3">
              <w:rPr>
                <w:rFonts w:asciiTheme="minorHAnsi" w:hAnsiTheme="minorHAnsi" w:cs="Arial"/>
                <w:sz w:val="20"/>
                <w:szCs w:val="20"/>
                <w:lang w:val="fr-FR" w:eastAsia="fr-FR"/>
              </w:rPr>
              <w:t xml:space="preserve">Quand (mois et année la pratique </w:t>
            </w:r>
            <w:r>
              <w:rPr>
                <w:rFonts w:asciiTheme="minorHAnsi" w:hAnsiTheme="minorHAnsi" w:cs="Arial"/>
                <w:sz w:val="20"/>
                <w:szCs w:val="20"/>
                <w:lang w:val="fr-FR" w:eastAsia="fr-FR"/>
              </w:rPr>
              <w:t xml:space="preserve">a-t-elle été </w:t>
            </w:r>
            <w:r w:rsidRPr="00D253E3">
              <w:rPr>
                <w:rFonts w:asciiTheme="minorHAnsi" w:hAnsiTheme="minorHAnsi" w:cs="Arial"/>
                <w:sz w:val="20"/>
                <w:szCs w:val="20"/>
                <w:lang w:val="fr-FR" w:eastAsia="fr-FR"/>
              </w:rPr>
              <w:t>documentée / publié</w:t>
            </w:r>
            <w:r>
              <w:rPr>
                <w:rFonts w:asciiTheme="minorHAnsi" w:hAnsiTheme="minorHAnsi" w:cs="Arial"/>
                <w:sz w:val="20"/>
                <w:szCs w:val="20"/>
                <w:lang w:val="fr-FR" w:eastAsia="fr-FR"/>
              </w:rPr>
              <w:t>e</w:t>
            </w:r>
            <w:r w:rsidRPr="00D253E3">
              <w:rPr>
                <w:rFonts w:asciiTheme="minorHAnsi" w:hAnsiTheme="minorHAnsi" w:cs="Arial"/>
                <w:sz w:val="20"/>
                <w:szCs w:val="20"/>
                <w:lang w:val="fr-FR" w:eastAsia="fr-FR"/>
              </w:rPr>
              <w:t xml:space="preserve"> (si c’est le cas)?</w:t>
            </w:r>
          </w:p>
        </w:tc>
      </w:tr>
      <w:tr w:rsidR="005F61DE" w:rsidRPr="005F61DE" w14:paraId="786DA1F8" w14:textId="77777777" w:rsidTr="00174B81">
        <w:tc>
          <w:tcPr>
            <w:tcW w:w="2376" w:type="dxa"/>
            <w:gridSpan w:val="2"/>
          </w:tcPr>
          <w:p w14:paraId="75C97CD9" w14:textId="77777777" w:rsidR="005F61DE" w:rsidRPr="00D253E3" w:rsidRDefault="005F61DE" w:rsidP="00174B81">
            <w:pPr>
              <w:tabs>
                <w:tab w:val="left" w:pos="10740"/>
              </w:tabs>
              <w:spacing w:after="120" w:line="240" w:lineRule="auto"/>
              <w:rPr>
                <w:rFonts w:asciiTheme="minorHAnsi" w:hAnsiTheme="minorHAnsi" w:cs="Arial"/>
                <w:b/>
                <w:bCs/>
                <w:sz w:val="20"/>
                <w:szCs w:val="20"/>
                <w:lang w:val="fr-FR" w:eastAsia="fr-FR"/>
              </w:rPr>
            </w:pPr>
            <w:r w:rsidRPr="00D253E3">
              <w:rPr>
                <w:rFonts w:asciiTheme="minorHAnsi" w:hAnsiTheme="minorHAnsi" w:cs="Arial"/>
                <w:b/>
                <w:bCs/>
                <w:sz w:val="20"/>
                <w:szCs w:val="20"/>
                <w:lang w:val="fr-FR" w:eastAsia="fr-FR"/>
              </w:rPr>
              <w:t xml:space="preserve">Editeur </w:t>
            </w:r>
          </w:p>
        </w:tc>
        <w:tc>
          <w:tcPr>
            <w:tcW w:w="7230" w:type="dxa"/>
          </w:tcPr>
          <w:p w14:paraId="4DC778AF" w14:textId="77777777" w:rsidR="005F61DE" w:rsidRPr="00D253E3" w:rsidRDefault="005F61DE" w:rsidP="00174B81">
            <w:pPr>
              <w:tabs>
                <w:tab w:val="left" w:pos="10740"/>
              </w:tabs>
              <w:spacing w:after="60" w:line="240" w:lineRule="auto"/>
              <w:jc w:val="both"/>
              <w:rPr>
                <w:rFonts w:asciiTheme="minorHAnsi" w:hAnsiTheme="minorHAnsi" w:cs="Arial"/>
                <w:sz w:val="18"/>
                <w:szCs w:val="18"/>
                <w:lang w:val="fr-FR" w:eastAsia="fr-FR"/>
              </w:rPr>
            </w:pPr>
            <w:r w:rsidRPr="00D253E3">
              <w:rPr>
                <w:rFonts w:asciiTheme="minorHAnsi" w:hAnsiTheme="minorHAnsi" w:cs="Arial"/>
                <w:sz w:val="20"/>
                <w:szCs w:val="20"/>
                <w:lang w:val="fr-FR" w:eastAsia="fr-FR"/>
              </w:rPr>
              <w:t xml:space="preserve">Quel est le nom de l'unité technique de la FAO ou </w:t>
            </w:r>
            <w:r>
              <w:rPr>
                <w:rFonts w:asciiTheme="minorHAnsi" w:hAnsiTheme="minorHAnsi" w:cs="Arial"/>
                <w:sz w:val="20"/>
                <w:szCs w:val="20"/>
                <w:lang w:val="fr-FR" w:eastAsia="fr-FR"/>
              </w:rPr>
              <w:t>du</w:t>
            </w:r>
            <w:r w:rsidRPr="00D253E3">
              <w:rPr>
                <w:rFonts w:asciiTheme="minorHAnsi" w:hAnsiTheme="minorHAnsi" w:cs="Arial"/>
                <w:sz w:val="20"/>
                <w:szCs w:val="20"/>
                <w:lang w:val="fr-FR" w:eastAsia="fr-FR"/>
              </w:rPr>
              <w:t xml:space="preserve"> bureau décentralisée, ou toute autre organisation qui soumet la pratique? </w:t>
            </w:r>
          </w:p>
        </w:tc>
      </w:tr>
      <w:tr w:rsidR="005F61DE" w:rsidRPr="005F61DE" w14:paraId="0AEB46E1" w14:textId="77777777" w:rsidTr="00174B81">
        <w:trPr>
          <w:trHeight w:val="225"/>
        </w:trPr>
        <w:tc>
          <w:tcPr>
            <w:tcW w:w="9606" w:type="dxa"/>
            <w:gridSpan w:val="3"/>
            <w:vAlign w:val="center"/>
          </w:tcPr>
          <w:p w14:paraId="20EBA37A" w14:textId="77777777" w:rsidR="005F61DE" w:rsidRPr="00D253E3" w:rsidRDefault="005F61DE" w:rsidP="00174B81">
            <w:pPr>
              <w:spacing w:before="120" w:after="60" w:line="240" w:lineRule="auto"/>
              <w:jc w:val="center"/>
              <w:rPr>
                <w:rFonts w:asciiTheme="minorHAnsi" w:hAnsiTheme="minorHAnsi" w:cs="Arial"/>
                <w:b/>
                <w:bCs/>
                <w:i/>
                <w:iCs/>
                <w:color w:val="244061" w:themeColor="accent1" w:themeShade="80"/>
                <w:szCs w:val="24"/>
                <w:lang w:val="fr-FR" w:eastAsia="fr-FR"/>
              </w:rPr>
            </w:pPr>
            <w:r w:rsidRPr="00D253E3">
              <w:rPr>
                <w:rFonts w:asciiTheme="minorHAnsi" w:hAnsiTheme="minorHAnsi" w:cs="Arial"/>
                <w:b/>
                <w:bCs/>
                <w:i/>
                <w:iCs/>
                <w:color w:val="244061" w:themeColor="accent1" w:themeShade="80"/>
                <w:szCs w:val="24"/>
                <w:lang w:val="fr-FR" w:eastAsia="fr-FR"/>
              </w:rPr>
              <w:t>PERT</w:t>
            </w:r>
            <w:r>
              <w:rPr>
                <w:rFonts w:asciiTheme="minorHAnsi" w:hAnsiTheme="minorHAnsi" w:cs="Arial"/>
                <w:b/>
                <w:bCs/>
                <w:i/>
                <w:iCs/>
                <w:color w:val="244061" w:themeColor="accent1" w:themeShade="80"/>
                <w:szCs w:val="24"/>
                <w:lang w:val="fr-FR" w:eastAsia="fr-FR"/>
              </w:rPr>
              <w:t>I</w:t>
            </w:r>
            <w:r w:rsidRPr="00D253E3">
              <w:rPr>
                <w:rFonts w:asciiTheme="minorHAnsi" w:hAnsiTheme="minorHAnsi" w:cs="Arial"/>
                <w:b/>
                <w:bCs/>
                <w:i/>
                <w:iCs/>
                <w:color w:val="244061" w:themeColor="accent1" w:themeShade="80"/>
                <w:szCs w:val="24"/>
                <w:lang w:val="fr-FR" w:eastAsia="fr-FR"/>
              </w:rPr>
              <w:t xml:space="preserve">NENCE DE L’ORGANISATION RURALE </w:t>
            </w:r>
            <w:r w:rsidRPr="00D253E3">
              <w:rPr>
                <w:rFonts w:asciiTheme="minorHAnsi" w:hAnsiTheme="minorHAnsi" w:cs="Arial"/>
                <w:bCs/>
                <w:i/>
                <w:iCs/>
                <w:color w:val="244061" w:themeColor="accent1" w:themeShade="80"/>
                <w:sz w:val="20"/>
                <w:szCs w:val="20"/>
                <w:lang w:val="fr-FR" w:eastAsia="fr-FR"/>
              </w:rPr>
              <w:t xml:space="preserve">(coche </w:t>
            </w:r>
            <w:r>
              <w:rPr>
                <w:rFonts w:asciiTheme="minorHAnsi" w:hAnsiTheme="minorHAnsi" w:cs="Arial"/>
                <w:bCs/>
                <w:i/>
                <w:iCs/>
                <w:color w:val="244061" w:themeColor="accent1" w:themeShade="80"/>
                <w:sz w:val="20"/>
                <w:szCs w:val="20"/>
                <w:lang w:val="fr-FR" w:eastAsia="fr-FR"/>
              </w:rPr>
              <w:t>oui</w:t>
            </w:r>
            <w:r w:rsidRPr="00D253E3">
              <w:rPr>
                <w:rFonts w:asciiTheme="minorHAnsi" w:hAnsiTheme="minorHAnsi" w:cs="Arial"/>
                <w:bCs/>
                <w:i/>
                <w:iCs/>
                <w:color w:val="244061" w:themeColor="accent1" w:themeShade="80"/>
                <w:sz w:val="20"/>
                <w:szCs w:val="20"/>
                <w:lang w:val="fr-FR" w:eastAsia="fr-FR"/>
              </w:rPr>
              <w:t xml:space="preserve"> ou non)</w:t>
            </w:r>
          </w:p>
        </w:tc>
      </w:tr>
      <w:tr w:rsidR="005F61DE" w:rsidRPr="005F61DE" w14:paraId="7BAD3201" w14:textId="77777777" w:rsidTr="00174B81">
        <w:tc>
          <w:tcPr>
            <w:tcW w:w="1188" w:type="dxa"/>
            <w:vAlign w:val="center"/>
          </w:tcPr>
          <w:p w14:paraId="7F0AEB1E" w14:textId="77777777" w:rsidR="005F61DE" w:rsidRPr="00D253E3" w:rsidRDefault="005F61DE" w:rsidP="00174B81">
            <w:pPr>
              <w:tabs>
                <w:tab w:val="left" w:pos="142"/>
              </w:tabs>
              <w:spacing w:after="120" w:line="240" w:lineRule="auto"/>
              <w:jc w:val="center"/>
              <w:rPr>
                <w:rFonts w:asciiTheme="minorHAnsi" w:hAnsiTheme="minorHAnsi" w:cs="Arial"/>
                <w:bCs/>
                <w:sz w:val="20"/>
                <w:szCs w:val="20"/>
                <w:lang w:val="fr-FR"/>
              </w:rPr>
            </w:pPr>
            <w:r>
              <w:rPr>
                <w:rFonts w:asciiTheme="minorHAnsi" w:hAnsiTheme="minorHAnsi" w:cs="Arial"/>
                <w:bCs/>
                <w:sz w:val="20"/>
                <w:szCs w:val="20"/>
                <w:lang w:val="fr-FR"/>
              </w:rPr>
              <w:t>Oui</w:t>
            </w:r>
          </w:p>
        </w:tc>
        <w:tc>
          <w:tcPr>
            <w:tcW w:w="1188" w:type="dxa"/>
            <w:vAlign w:val="center"/>
          </w:tcPr>
          <w:p w14:paraId="60EAE5BE" w14:textId="77777777" w:rsidR="005F61DE" w:rsidRPr="00D253E3" w:rsidRDefault="005F61DE" w:rsidP="00174B81">
            <w:pPr>
              <w:tabs>
                <w:tab w:val="left" w:pos="142"/>
              </w:tabs>
              <w:spacing w:after="120" w:line="240" w:lineRule="auto"/>
              <w:jc w:val="center"/>
              <w:rPr>
                <w:rFonts w:asciiTheme="minorHAnsi" w:hAnsiTheme="minorHAnsi" w:cs="Arial"/>
                <w:bCs/>
                <w:sz w:val="20"/>
                <w:szCs w:val="20"/>
                <w:lang w:val="fr-FR"/>
              </w:rPr>
            </w:pPr>
            <w:r w:rsidRPr="00D253E3">
              <w:rPr>
                <w:rFonts w:asciiTheme="minorHAnsi" w:hAnsiTheme="minorHAnsi" w:cs="Arial"/>
                <w:bCs/>
                <w:sz w:val="20"/>
                <w:szCs w:val="20"/>
                <w:lang w:val="fr-FR"/>
              </w:rPr>
              <w:t>Non</w:t>
            </w:r>
          </w:p>
        </w:tc>
        <w:tc>
          <w:tcPr>
            <w:tcW w:w="7230" w:type="dxa"/>
          </w:tcPr>
          <w:p w14:paraId="2E7C9001" w14:textId="77777777" w:rsidR="005F61DE" w:rsidRPr="00D253E3" w:rsidRDefault="005F61DE" w:rsidP="00174B81">
            <w:pPr>
              <w:tabs>
                <w:tab w:val="left" w:pos="142"/>
              </w:tabs>
              <w:spacing w:after="60" w:line="240" w:lineRule="auto"/>
              <w:jc w:val="both"/>
              <w:rPr>
                <w:rFonts w:asciiTheme="minorHAnsi" w:hAnsiTheme="minorHAnsi"/>
                <w:sz w:val="18"/>
                <w:szCs w:val="18"/>
                <w:lang w:val="fr-FR"/>
              </w:rPr>
            </w:pPr>
            <w:r w:rsidRPr="00D253E3">
              <w:rPr>
                <w:rFonts w:asciiTheme="minorHAnsi" w:hAnsiTheme="minorHAnsi"/>
                <w:sz w:val="18"/>
                <w:szCs w:val="18"/>
                <w:lang w:val="fr-FR"/>
              </w:rPr>
              <w:t xml:space="preserve">La pratique se réfère à un type de Organisation </w:t>
            </w:r>
            <w:r>
              <w:rPr>
                <w:rFonts w:asciiTheme="minorHAnsi" w:hAnsiTheme="minorHAnsi"/>
                <w:sz w:val="18"/>
                <w:szCs w:val="18"/>
                <w:lang w:val="fr-FR"/>
              </w:rPr>
              <w:t>R</w:t>
            </w:r>
            <w:r w:rsidRPr="00D253E3">
              <w:rPr>
                <w:rFonts w:asciiTheme="minorHAnsi" w:hAnsiTheme="minorHAnsi"/>
                <w:sz w:val="18"/>
                <w:szCs w:val="18"/>
                <w:lang w:val="fr-FR"/>
              </w:rPr>
              <w:t>ural</w:t>
            </w:r>
            <w:r>
              <w:rPr>
                <w:rFonts w:asciiTheme="minorHAnsi" w:hAnsiTheme="minorHAnsi"/>
                <w:sz w:val="18"/>
                <w:szCs w:val="18"/>
                <w:lang w:val="fr-FR"/>
              </w:rPr>
              <w:t>e</w:t>
            </w:r>
            <w:r w:rsidRPr="00D253E3">
              <w:rPr>
                <w:rFonts w:asciiTheme="minorHAnsi" w:hAnsiTheme="minorHAnsi"/>
                <w:sz w:val="18"/>
                <w:szCs w:val="18"/>
                <w:lang w:val="fr-FR"/>
              </w:rPr>
              <w:t xml:space="preserve"> figurant dans la justification (organisations de micro</w:t>
            </w:r>
            <w:r>
              <w:rPr>
                <w:rFonts w:asciiTheme="minorHAnsi" w:hAnsiTheme="minorHAnsi"/>
                <w:sz w:val="18"/>
                <w:szCs w:val="18"/>
                <w:lang w:val="fr-FR"/>
              </w:rPr>
              <w:t>-</w:t>
            </w:r>
            <w:r w:rsidRPr="00D253E3">
              <w:rPr>
                <w:rFonts w:asciiTheme="minorHAnsi" w:hAnsiTheme="minorHAnsi"/>
                <w:sz w:val="18"/>
                <w:szCs w:val="18"/>
                <w:lang w:val="fr-FR"/>
              </w:rPr>
              <w:t>assurance et de microfinance, des producteurs, commerçants et transformateurs de produits, groupes informels) ou des comités sociaux / loca</w:t>
            </w:r>
            <w:r>
              <w:rPr>
                <w:rFonts w:asciiTheme="minorHAnsi" w:hAnsiTheme="minorHAnsi"/>
                <w:sz w:val="18"/>
                <w:szCs w:val="18"/>
                <w:lang w:val="fr-FR"/>
              </w:rPr>
              <w:t>ux</w:t>
            </w:r>
            <w:r w:rsidRPr="00D253E3">
              <w:rPr>
                <w:rFonts w:asciiTheme="minorHAnsi" w:hAnsiTheme="minorHAnsi"/>
                <w:sz w:val="18"/>
                <w:szCs w:val="18"/>
                <w:lang w:val="fr-FR"/>
              </w:rPr>
              <w:t xml:space="preserve"> établis au sein des programmes nationaux de PS</w:t>
            </w:r>
            <w:r>
              <w:rPr>
                <w:rFonts w:asciiTheme="minorHAnsi" w:hAnsiTheme="minorHAnsi"/>
                <w:sz w:val="18"/>
                <w:szCs w:val="18"/>
                <w:lang w:val="fr-FR"/>
              </w:rPr>
              <w:t>.</w:t>
            </w:r>
          </w:p>
        </w:tc>
      </w:tr>
      <w:tr w:rsidR="005F61DE" w:rsidRPr="005F61DE" w14:paraId="53AB1556" w14:textId="77777777" w:rsidTr="00174B81">
        <w:tc>
          <w:tcPr>
            <w:tcW w:w="1188" w:type="dxa"/>
            <w:vAlign w:val="center"/>
          </w:tcPr>
          <w:p w14:paraId="3E6440AE" w14:textId="77777777" w:rsidR="005F61DE" w:rsidRPr="00D253E3" w:rsidRDefault="005F61DE" w:rsidP="00174B81">
            <w:pPr>
              <w:tabs>
                <w:tab w:val="left" w:pos="142"/>
              </w:tabs>
              <w:spacing w:after="120" w:line="240" w:lineRule="auto"/>
              <w:jc w:val="center"/>
              <w:rPr>
                <w:rFonts w:asciiTheme="minorHAnsi" w:hAnsiTheme="minorHAnsi" w:cs="Arial"/>
                <w:bCs/>
                <w:sz w:val="20"/>
                <w:szCs w:val="20"/>
                <w:lang w:val="fr-FR"/>
              </w:rPr>
            </w:pPr>
            <w:r>
              <w:rPr>
                <w:rFonts w:asciiTheme="minorHAnsi" w:hAnsiTheme="minorHAnsi" w:cs="Arial"/>
                <w:bCs/>
                <w:sz w:val="20"/>
                <w:szCs w:val="20"/>
                <w:lang w:val="fr-FR"/>
              </w:rPr>
              <w:t>Oui</w:t>
            </w:r>
          </w:p>
        </w:tc>
        <w:tc>
          <w:tcPr>
            <w:tcW w:w="1188" w:type="dxa"/>
            <w:vAlign w:val="center"/>
          </w:tcPr>
          <w:p w14:paraId="271237D7" w14:textId="77777777" w:rsidR="005F61DE" w:rsidRPr="00D253E3" w:rsidRDefault="005F61DE" w:rsidP="00174B81">
            <w:pPr>
              <w:tabs>
                <w:tab w:val="left" w:pos="142"/>
              </w:tabs>
              <w:spacing w:after="120" w:line="240" w:lineRule="auto"/>
              <w:jc w:val="center"/>
              <w:rPr>
                <w:rFonts w:asciiTheme="minorHAnsi" w:hAnsiTheme="minorHAnsi" w:cs="Arial"/>
                <w:bCs/>
                <w:sz w:val="20"/>
                <w:szCs w:val="20"/>
                <w:lang w:val="fr-FR"/>
              </w:rPr>
            </w:pPr>
            <w:r w:rsidRPr="00D253E3">
              <w:rPr>
                <w:rFonts w:asciiTheme="minorHAnsi" w:hAnsiTheme="minorHAnsi" w:cs="Arial"/>
                <w:bCs/>
                <w:sz w:val="20"/>
                <w:szCs w:val="20"/>
                <w:lang w:val="fr-FR"/>
              </w:rPr>
              <w:t>Non</w:t>
            </w:r>
          </w:p>
        </w:tc>
        <w:tc>
          <w:tcPr>
            <w:tcW w:w="7230" w:type="dxa"/>
          </w:tcPr>
          <w:p w14:paraId="00F50AC7" w14:textId="77777777" w:rsidR="005F61DE" w:rsidRPr="00D253E3" w:rsidRDefault="005F61DE" w:rsidP="00174B81">
            <w:pPr>
              <w:tabs>
                <w:tab w:val="left" w:pos="142"/>
              </w:tabs>
              <w:spacing w:after="60" w:line="240" w:lineRule="auto"/>
              <w:jc w:val="both"/>
              <w:rPr>
                <w:rFonts w:asciiTheme="minorHAnsi" w:hAnsiTheme="minorHAnsi"/>
                <w:sz w:val="18"/>
                <w:szCs w:val="18"/>
                <w:lang w:val="fr-FR"/>
              </w:rPr>
            </w:pPr>
            <w:r w:rsidRPr="00D253E3">
              <w:rPr>
                <w:rFonts w:asciiTheme="minorHAnsi" w:hAnsiTheme="minorHAnsi"/>
                <w:sz w:val="18"/>
                <w:szCs w:val="18"/>
                <w:lang w:val="fr-FR"/>
              </w:rPr>
              <w:t>La participation à l</w:t>
            </w:r>
            <w:r>
              <w:rPr>
                <w:rFonts w:asciiTheme="minorHAnsi" w:hAnsiTheme="minorHAnsi"/>
                <w:sz w:val="18"/>
                <w:szCs w:val="18"/>
                <w:lang w:val="fr-FR"/>
              </w:rPr>
              <w:t>’</w:t>
            </w:r>
            <w:r w:rsidRPr="00D253E3">
              <w:rPr>
                <w:rFonts w:asciiTheme="minorHAnsi" w:hAnsiTheme="minorHAnsi"/>
                <w:sz w:val="18"/>
                <w:szCs w:val="18"/>
                <w:lang w:val="fr-FR"/>
              </w:rPr>
              <w:t>OR est basée sur l'adhésion. Cela peut être formel (par exemple frais d'abonnement) ou informel (les membres sont reconnus par les autres dans le groupe)</w:t>
            </w:r>
            <w:r>
              <w:rPr>
                <w:rFonts w:asciiTheme="minorHAnsi" w:hAnsiTheme="minorHAnsi"/>
                <w:sz w:val="18"/>
                <w:szCs w:val="18"/>
                <w:lang w:val="fr-FR"/>
              </w:rPr>
              <w:t>.</w:t>
            </w:r>
          </w:p>
        </w:tc>
      </w:tr>
      <w:tr w:rsidR="005F61DE" w:rsidRPr="005F61DE" w14:paraId="28B65E1B" w14:textId="77777777" w:rsidTr="00174B81">
        <w:tc>
          <w:tcPr>
            <w:tcW w:w="1188" w:type="dxa"/>
            <w:vAlign w:val="center"/>
          </w:tcPr>
          <w:p w14:paraId="655E620D" w14:textId="77777777" w:rsidR="005F61DE" w:rsidRPr="00D253E3" w:rsidRDefault="005F61DE" w:rsidP="00174B81">
            <w:pPr>
              <w:tabs>
                <w:tab w:val="left" w:pos="142"/>
              </w:tabs>
              <w:spacing w:after="120" w:line="240" w:lineRule="auto"/>
              <w:jc w:val="center"/>
              <w:rPr>
                <w:rFonts w:asciiTheme="minorHAnsi" w:hAnsiTheme="minorHAnsi" w:cs="Arial"/>
                <w:bCs/>
                <w:sz w:val="20"/>
                <w:szCs w:val="20"/>
                <w:lang w:val="fr-FR"/>
              </w:rPr>
            </w:pPr>
            <w:r>
              <w:rPr>
                <w:rFonts w:asciiTheme="minorHAnsi" w:hAnsiTheme="minorHAnsi" w:cs="Arial"/>
                <w:bCs/>
                <w:sz w:val="20"/>
                <w:szCs w:val="20"/>
                <w:lang w:val="fr-FR"/>
              </w:rPr>
              <w:t>Oui</w:t>
            </w:r>
          </w:p>
        </w:tc>
        <w:tc>
          <w:tcPr>
            <w:tcW w:w="1188" w:type="dxa"/>
            <w:vAlign w:val="center"/>
          </w:tcPr>
          <w:p w14:paraId="70E481E8" w14:textId="77777777" w:rsidR="005F61DE" w:rsidRPr="00D253E3" w:rsidRDefault="005F61DE" w:rsidP="00174B81">
            <w:pPr>
              <w:tabs>
                <w:tab w:val="left" w:pos="142"/>
              </w:tabs>
              <w:spacing w:after="120" w:line="240" w:lineRule="auto"/>
              <w:jc w:val="center"/>
              <w:rPr>
                <w:rFonts w:asciiTheme="minorHAnsi" w:hAnsiTheme="minorHAnsi" w:cs="Arial"/>
                <w:bCs/>
                <w:sz w:val="20"/>
                <w:szCs w:val="20"/>
                <w:lang w:val="fr-FR"/>
              </w:rPr>
            </w:pPr>
            <w:r w:rsidRPr="00D253E3">
              <w:rPr>
                <w:rFonts w:asciiTheme="minorHAnsi" w:hAnsiTheme="minorHAnsi" w:cs="Arial"/>
                <w:bCs/>
                <w:sz w:val="20"/>
                <w:szCs w:val="20"/>
                <w:lang w:val="fr-FR"/>
              </w:rPr>
              <w:t>Non</w:t>
            </w:r>
          </w:p>
        </w:tc>
        <w:tc>
          <w:tcPr>
            <w:tcW w:w="7230" w:type="dxa"/>
          </w:tcPr>
          <w:p w14:paraId="0958A4C9" w14:textId="77777777" w:rsidR="005F61DE" w:rsidRPr="00D253E3" w:rsidRDefault="005F61DE" w:rsidP="00174B81">
            <w:pPr>
              <w:tabs>
                <w:tab w:val="left" w:pos="142"/>
              </w:tabs>
              <w:spacing w:after="60" w:line="240" w:lineRule="auto"/>
              <w:jc w:val="both"/>
              <w:rPr>
                <w:rFonts w:asciiTheme="minorHAnsi" w:hAnsiTheme="minorHAnsi"/>
                <w:sz w:val="18"/>
                <w:szCs w:val="18"/>
                <w:lang w:val="fr-FR"/>
              </w:rPr>
            </w:pPr>
            <w:r w:rsidRPr="00D253E3">
              <w:rPr>
                <w:rFonts w:asciiTheme="minorHAnsi" w:hAnsiTheme="minorHAnsi"/>
                <w:sz w:val="18"/>
                <w:szCs w:val="18"/>
                <w:lang w:val="fr-FR"/>
              </w:rPr>
              <w:t>Les membres se réunissent régulièrement (dans une certaine mesure, les réunions ne sont pas soumis</w:t>
            </w:r>
            <w:r>
              <w:rPr>
                <w:rFonts w:asciiTheme="minorHAnsi" w:hAnsiTheme="minorHAnsi"/>
                <w:sz w:val="18"/>
                <w:szCs w:val="18"/>
                <w:lang w:val="fr-FR"/>
              </w:rPr>
              <w:t>es</w:t>
            </w:r>
            <w:r w:rsidRPr="00D253E3">
              <w:rPr>
                <w:rFonts w:asciiTheme="minorHAnsi" w:hAnsiTheme="minorHAnsi"/>
                <w:sz w:val="18"/>
                <w:szCs w:val="18"/>
                <w:lang w:val="fr-FR"/>
              </w:rPr>
              <w:t xml:space="preserve"> à des </w:t>
            </w:r>
            <w:r>
              <w:rPr>
                <w:rFonts w:asciiTheme="minorHAnsi" w:hAnsiTheme="minorHAnsi"/>
                <w:sz w:val="18"/>
                <w:szCs w:val="18"/>
                <w:lang w:val="fr-FR"/>
              </w:rPr>
              <w:t>évènements</w:t>
            </w:r>
            <w:r w:rsidRPr="00D253E3">
              <w:rPr>
                <w:rFonts w:asciiTheme="minorHAnsi" w:hAnsiTheme="minorHAnsi"/>
                <w:sz w:val="18"/>
                <w:szCs w:val="18"/>
                <w:lang w:val="fr-FR"/>
              </w:rPr>
              <w:t xml:space="preserve"> occasionnels / occurrences, par exemple le décès du soutien de famille) et ils reconnaissent que l'organisation poursuit un ou plusieurs objectifs socio-économique</w:t>
            </w:r>
            <w:r>
              <w:rPr>
                <w:rFonts w:asciiTheme="minorHAnsi" w:hAnsiTheme="minorHAnsi"/>
                <w:sz w:val="18"/>
                <w:szCs w:val="18"/>
                <w:lang w:val="fr-FR"/>
              </w:rPr>
              <w:t>s</w:t>
            </w:r>
            <w:r w:rsidRPr="00D253E3">
              <w:rPr>
                <w:rFonts w:asciiTheme="minorHAnsi" w:hAnsiTheme="minorHAnsi"/>
                <w:sz w:val="18"/>
                <w:szCs w:val="18"/>
                <w:lang w:val="fr-FR"/>
              </w:rPr>
              <w:t xml:space="preserve"> communs</w:t>
            </w:r>
            <w:r w:rsidRPr="00D253E3">
              <w:rPr>
                <w:rStyle w:val="FootnoteReference"/>
                <w:rFonts w:asciiTheme="minorHAnsi" w:hAnsiTheme="minorHAnsi"/>
                <w:sz w:val="18"/>
                <w:szCs w:val="18"/>
                <w:lang w:val="fr-FR"/>
              </w:rPr>
              <w:footnoteReference w:id="1"/>
            </w:r>
            <w:r w:rsidRPr="00D253E3">
              <w:rPr>
                <w:rFonts w:asciiTheme="minorHAnsi" w:hAnsiTheme="minorHAnsi"/>
                <w:sz w:val="18"/>
                <w:szCs w:val="18"/>
                <w:lang w:val="fr-FR"/>
              </w:rPr>
              <w:t xml:space="preserve">. </w:t>
            </w:r>
          </w:p>
        </w:tc>
      </w:tr>
      <w:tr w:rsidR="005F61DE" w:rsidRPr="005F61DE" w14:paraId="517FBBED" w14:textId="77777777" w:rsidTr="00174B81">
        <w:tc>
          <w:tcPr>
            <w:tcW w:w="1188" w:type="dxa"/>
            <w:vAlign w:val="center"/>
          </w:tcPr>
          <w:p w14:paraId="7744F64A" w14:textId="77777777" w:rsidR="005F61DE" w:rsidRPr="00D253E3" w:rsidRDefault="005F61DE" w:rsidP="00174B81">
            <w:pPr>
              <w:tabs>
                <w:tab w:val="left" w:pos="142"/>
                <w:tab w:val="left" w:pos="270"/>
                <w:tab w:val="center" w:pos="486"/>
              </w:tabs>
              <w:spacing w:after="120" w:line="240" w:lineRule="auto"/>
              <w:jc w:val="center"/>
              <w:rPr>
                <w:rFonts w:asciiTheme="minorHAnsi" w:hAnsiTheme="minorHAnsi" w:cs="Arial"/>
                <w:bCs/>
                <w:sz w:val="20"/>
                <w:szCs w:val="20"/>
                <w:lang w:val="fr-FR"/>
              </w:rPr>
            </w:pPr>
            <w:r>
              <w:rPr>
                <w:rFonts w:asciiTheme="minorHAnsi" w:hAnsiTheme="minorHAnsi" w:cs="Arial"/>
                <w:bCs/>
                <w:sz w:val="20"/>
                <w:szCs w:val="20"/>
                <w:lang w:val="fr-FR"/>
              </w:rPr>
              <w:t>Oui</w:t>
            </w:r>
          </w:p>
        </w:tc>
        <w:tc>
          <w:tcPr>
            <w:tcW w:w="1188" w:type="dxa"/>
            <w:vAlign w:val="center"/>
          </w:tcPr>
          <w:p w14:paraId="2BA975D6" w14:textId="77777777" w:rsidR="005F61DE" w:rsidRPr="00D253E3" w:rsidRDefault="005F61DE" w:rsidP="00174B81">
            <w:pPr>
              <w:tabs>
                <w:tab w:val="left" w:pos="142"/>
              </w:tabs>
              <w:spacing w:after="120" w:line="240" w:lineRule="auto"/>
              <w:jc w:val="center"/>
              <w:rPr>
                <w:rFonts w:asciiTheme="minorHAnsi" w:hAnsiTheme="minorHAnsi" w:cs="Arial"/>
                <w:bCs/>
                <w:sz w:val="20"/>
                <w:szCs w:val="20"/>
                <w:lang w:val="fr-FR"/>
              </w:rPr>
            </w:pPr>
            <w:r w:rsidRPr="00D253E3">
              <w:rPr>
                <w:rFonts w:asciiTheme="minorHAnsi" w:hAnsiTheme="minorHAnsi" w:cs="Arial"/>
                <w:bCs/>
                <w:sz w:val="20"/>
                <w:szCs w:val="20"/>
                <w:lang w:val="fr-FR"/>
              </w:rPr>
              <w:t>Non</w:t>
            </w:r>
          </w:p>
        </w:tc>
        <w:tc>
          <w:tcPr>
            <w:tcW w:w="7230" w:type="dxa"/>
          </w:tcPr>
          <w:p w14:paraId="1F1A5D73" w14:textId="77777777" w:rsidR="005F61DE" w:rsidRPr="00D253E3" w:rsidRDefault="005F61DE" w:rsidP="00174B81">
            <w:pPr>
              <w:tabs>
                <w:tab w:val="left" w:pos="142"/>
              </w:tabs>
              <w:spacing w:after="60" w:line="240" w:lineRule="auto"/>
              <w:jc w:val="both"/>
              <w:rPr>
                <w:rFonts w:asciiTheme="minorHAnsi" w:hAnsiTheme="minorHAnsi"/>
                <w:sz w:val="18"/>
                <w:szCs w:val="18"/>
                <w:lang w:val="fr-FR"/>
              </w:rPr>
            </w:pPr>
            <w:r w:rsidRPr="00D253E3">
              <w:rPr>
                <w:rFonts w:asciiTheme="minorHAnsi" w:hAnsiTheme="minorHAnsi"/>
                <w:sz w:val="18"/>
                <w:szCs w:val="18"/>
                <w:lang w:val="fr-FR"/>
              </w:rPr>
              <w:t>L’OR représente les familles dont la subsistance dépend, dans une certaine mesure, sur l'agriculture, l'élevage, la pêche et la foresterie.</w:t>
            </w:r>
          </w:p>
        </w:tc>
      </w:tr>
      <w:tr w:rsidR="005F61DE" w:rsidRPr="005F61DE" w14:paraId="771D798C" w14:textId="77777777" w:rsidTr="00174B81">
        <w:trPr>
          <w:trHeight w:val="225"/>
        </w:trPr>
        <w:tc>
          <w:tcPr>
            <w:tcW w:w="9606" w:type="dxa"/>
            <w:gridSpan w:val="3"/>
            <w:vAlign w:val="center"/>
          </w:tcPr>
          <w:p w14:paraId="2C5940F3" w14:textId="77777777" w:rsidR="005F61DE" w:rsidRPr="00D253E3" w:rsidRDefault="005F61DE" w:rsidP="00174B81">
            <w:pPr>
              <w:spacing w:before="120" w:after="60" w:line="240" w:lineRule="auto"/>
              <w:rPr>
                <w:rFonts w:asciiTheme="minorHAnsi" w:hAnsiTheme="minorHAnsi" w:cs="Arial"/>
                <w:b/>
                <w:bCs/>
                <w:sz w:val="20"/>
                <w:szCs w:val="20"/>
                <w:lang w:val="fr-FR" w:eastAsia="fr-FR"/>
              </w:rPr>
            </w:pPr>
            <w:r w:rsidRPr="00D253E3">
              <w:rPr>
                <w:rFonts w:asciiTheme="minorHAnsi" w:hAnsiTheme="minorHAnsi" w:cs="Arial"/>
                <w:b/>
                <w:bCs/>
                <w:iCs/>
                <w:sz w:val="20"/>
                <w:szCs w:val="20"/>
                <w:lang w:val="fr-FR" w:eastAsia="fr-FR"/>
              </w:rPr>
              <w:t xml:space="preserve">Procédez seulement si vous avez répondu oui à tout ce qui précède </w:t>
            </w:r>
          </w:p>
        </w:tc>
      </w:tr>
      <w:tr w:rsidR="005C5CC0" w:rsidRPr="005F61DE" w14:paraId="61967B9E" w14:textId="77777777" w:rsidTr="004D6FC6">
        <w:trPr>
          <w:trHeight w:val="225"/>
        </w:trPr>
        <w:tc>
          <w:tcPr>
            <w:tcW w:w="9606" w:type="dxa"/>
            <w:gridSpan w:val="3"/>
            <w:vAlign w:val="center"/>
          </w:tcPr>
          <w:p w14:paraId="29FCC822" w14:textId="77777777" w:rsidR="005C5CC0" w:rsidRPr="005E52C3" w:rsidRDefault="005C5CC0" w:rsidP="004D6FC6">
            <w:pPr>
              <w:spacing w:before="120" w:after="60" w:line="240" w:lineRule="auto"/>
              <w:rPr>
                <w:rFonts w:asciiTheme="minorHAnsi" w:hAnsiTheme="minorHAnsi" w:cs="Arial"/>
                <w:b/>
                <w:bCs/>
                <w:sz w:val="20"/>
                <w:szCs w:val="20"/>
                <w:lang w:val="fr-FR" w:eastAsia="fr-FR"/>
              </w:rPr>
            </w:pPr>
            <w:r w:rsidRPr="005E52C3">
              <w:rPr>
                <w:rFonts w:asciiTheme="minorHAnsi" w:hAnsiTheme="minorHAnsi" w:cs="Arial"/>
                <w:b/>
                <w:bCs/>
                <w:iCs/>
                <w:sz w:val="20"/>
                <w:szCs w:val="20"/>
                <w:lang w:val="fr-FR" w:eastAsia="fr-FR"/>
              </w:rPr>
              <w:t xml:space="preserve">Procédez seulement si vous avez répondu oui à tout ce qui précède </w:t>
            </w:r>
          </w:p>
        </w:tc>
      </w:tr>
      <w:tr w:rsidR="005C5CC0" w:rsidRPr="005F61DE" w14:paraId="5B4D74B5" w14:textId="77777777" w:rsidTr="004B0258">
        <w:trPr>
          <w:trHeight w:val="225"/>
        </w:trPr>
        <w:tc>
          <w:tcPr>
            <w:tcW w:w="9606" w:type="dxa"/>
            <w:gridSpan w:val="3"/>
            <w:vAlign w:val="center"/>
          </w:tcPr>
          <w:p w14:paraId="46919D54" w14:textId="34ACF378" w:rsidR="005C5CC0" w:rsidRPr="005E52C3" w:rsidRDefault="005C5CC0" w:rsidP="003B6F6D">
            <w:pPr>
              <w:spacing w:before="120" w:after="60" w:line="240" w:lineRule="auto"/>
              <w:jc w:val="center"/>
              <w:rPr>
                <w:rFonts w:asciiTheme="minorHAnsi" w:hAnsiTheme="minorHAnsi" w:cs="Arial"/>
                <w:bCs/>
                <w:szCs w:val="24"/>
                <w:lang w:val="fr-FR" w:eastAsia="fr-FR"/>
              </w:rPr>
            </w:pPr>
            <w:r w:rsidRPr="005E52C3">
              <w:rPr>
                <w:rFonts w:asciiTheme="minorHAnsi" w:hAnsiTheme="minorHAnsi" w:cs="Arial"/>
                <w:b/>
                <w:bCs/>
                <w:i/>
                <w:iCs/>
                <w:color w:val="244061" w:themeColor="accent1" w:themeShade="80"/>
                <w:szCs w:val="24"/>
                <w:lang w:val="fr-FR" w:eastAsia="fr-FR"/>
              </w:rPr>
              <w:t>PER</w:t>
            </w:r>
            <w:r w:rsidR="003B6F6D">
              <w:rPr>
                <w:rFonts w:asciiTheme="minorHAnsi" w:hAnsiTheme="minorHAnsi" w:cs="Arial"/>
                <w:b/>
                <w:bCs/>
                <w:i/>
                <w:iCs/>
                <w:color w:val="244061" w:themeColor="accent1" w:themeShade="80"/>
                <w:szCs w:val="24"/>
                <w:lang w:val="fr-FR" w:eastAsia="fr-FR"/>
              </w:rPr>
              <w:t>T</w:t>
            </w:r>
            <w:r w:rsidRPr="005E52C3">
              <w:rPr>
                <w:rFonts w:asciiTheme="minorHAnsi" w:hAnsiTheme="minorHAnsi" w:cs="Arial"/>
                <w:b/>
                <w:bCs/>
                <w:i/>
                <w:iCs/>
                <w:color w:val="244061" w:themeColor="accent1" w:themeShade="80"/>
                <w:szCs w:val="24"/>
                <w:lang w:val="fr-FR" w:eastAsia="fr-FR"/>
              </w:rPr>
              <w:t xml:space="preserve">INENCE DE LA PRACTICE </w:t>
            </w:r>
            <w:r w:rsidRPr="005E52C3">
              <w:rPr>
                <w:rFonts w:asciiTheme="minorHAnsi" w:hAnsiTheme="minorHAnsi" w:cs="Arial"/>
                <w:bCs/>
                <w:i/>
                <w:iCs/>
                <w:color w:val="244061" w:themeColor="accent1" w:themeShade="80"/>
                <w:sz w:val="20"/>
                <w:szCs w:val="20"/>
                <w:lang w:val="fr-FR" w:eastAsia="fr-FR"/>
              </w:rPr>
              <w:t xml:space="preserve">(coche </w:t>
            </w:r>
            <w:r w:rsidR="003D6AD8">
              <w:rPr>
                <w:rFonts w:asciiTheme="minorHAnsi" w:hAnsiTheme="minorHAnsi" w:cs="Arial"/>
                <w:bCs/>
                <w:i/>
                <w:iCs/>
                <w:color w:val="244061" w:themeColor="accent1" w:themeShade="80"/>
                <w:sz w:val="20"/>
                <w:szCs w:val="20"/>
                <w:lang w:val="fr-FR" w:eastAsia="fr-FR"/>
              </w:rPr>
              <w:t>oui</w:t>
            </w:r>
            <w:r w:rsidR="003D6AD8" w:rsidRPr="005E52C3">
              <w:rPr>
                <w:rFonts w:asciiTheme="minorHAnsi" w:hAnsiTheme="minorHAnsi" w:cs="Arial"/>
                <w:bCs/>
                <w:i/>
                <w:iCs/>
                <w:color w:val="244061" w:themeColor="accent1" w:themeShade="80"/>
                <w:sz w:val="20"/>
                <w:szCs w:val="20"/>
                <w:lang w:val="fr-FR" w:eastAsia="fr-FR"/>
              </w:rPr>
              <w:t xml:space="preserve"> </w:t>
            </w:r>
            <w:r w:rsidRPr="005E52C3">
              <w:rPr>
                <w:rFonts w:asciiTheme="minorHAnsi" w:hAnsiTheme="minorHAnsi" w:cs="Arial"/>
                <w:bCs/>
                <w:i/>
                <w:iCs/>
                <w:color w:val="244061" w:themeColor="accent1" w:themeShade="80"/>
                <w:sz w:val="20"/>
                <w:szCs w:val="20"/>
                <w:lang w:val="fr-FR" w:eastAsia="fr-FR"/>
              </w:rPr>
              <w:t>ou non)</w:t>
            </w:r>
          </w:p>
        </w:tc>
      </w:tr>
      <w:tr w:rsidR="005C5CC0" w:rsidRPr="005F61DE" w14:paraId="1C53D61E" w14:textId="77777777" w:rsidTr="004B0258">
        <w:tc>
          <w:tcPr>
            <w:tcW w:w="1188" w:type="dxa"/>
            <w:vAlign w:val="center"/>
          </w:tcPr>
          <w:p w14:paraId="458331C0" w14:textId="6A05080D" w:rsidR="005C5CC0" w:rsidRPr="005E52C3" w:rsidRDefault="003D6AD8" w:rsidP="003D6AD8">
            <w:pPr>
              <w:tabs>
                <w:tab w:val="left" w:pos="142"/>
              </w:tabs>
              <w:spacing w:after="120" w:line="240" w:lineRule="auto"/>
              <w:jc w:val="center"/>
              <w:rPr>
                <w:rFonts w:asciiTheme="minorHAnsi" w:hAnsiTheme="minorHAnsi" w:cs="Arial"/>
                <w:bCs/>
                <w:sz w:val="20"/>
                <w:szCs w:val="20"/>
                <w:lang w:val="fr-FR"/>
              </w:rPr>
            </w:pPr>
            <w:r>
              <w:rPr>
                <w:rFonts w:asciiTheme="minorHAnsi" w:hAnsiTheme="minorHAnsi" w:cs="Arial"/>
                <w:bCs/>
                <w:sz w:val="20"/>
                <w:szCs w:val="20"/>
                <w:lang w:val="fr-FR"/>
              </w:rPr>
              <w:t>Oui</w:t>
            </w:r>
          </w:p>
        </w:tc>
        <w:tc>
          <w:tcPr>
            <w:tcW w:w="1188" w:type="dxa"/>
            <w:vAlign w:val="center"/>
          </w:tcPr>
          <w:p w14:paraId="55185F1A" w14:textId="1313ECCB" w:rsidR="005C5CC0" w:rsidRPr="005E52C3" w:rsidRDefault="005C5CC0" w:rsidP="00C364EC">
            <w:pPr>
              <w:tabs>
                <w:tab w:val="left" w:pos="142"/>
              </w:tabs>
              <w:spacing w:after="120" w:line="240" w:lineRule="auto"/>
              <w:jc w:val="center"/>
              <w:rPr>
                <w:rFonts w:asciiTheme="minorHAnsi" w:hAnsiTheme="minorHAnsi" w:cs="Arial"/>
                <w:bCs/>
                <w:sz w:val="20"/>
                <w:szCs w:val="20"/>
                <w:lang w:val="fr-FR"/>
              </w:rPr>
            </w:pPr>
            <w:r w:rsidRPr="005E52C3">
              <w:rPr>
                <w:rFonts w:asciiTheme="minorHAnsi" w:hAnsiTheme="minorHAnsi" w:cs="Arial"/>
                <w:bCs/>
                <w:sz w:val="20"/>
                <w:szCs w:val="20"/>
                <w:lang w:val="fr-FR"/>
              </w:rPr>
              <w:t>Non</w:t>
            </w:r>
          </w:p>
        </w:tc>
        <w:tc>
          <w:tcPr>
            <w:tcW w:w="7230" w:type="dxa"/>
          </w:tcPr>
          <w:p w14:paraId="230545CF" w14:textId="5C222539" w:rsidR="005C5CC0" w:rsidRPr="005E52C3" w:rsidRDefault="005C5CC0" w:rsidP="003D6AD8">
            <w:pPr>
              <w:spacing w:after="60"/>
              <w:jc w:val="both"/>
              <w:rPr>
                <w:rFonts w:asciiTheme="minorHAnsi" w:hAnsiTheme="minorHAnsi"/>
                <w:sz w:val="18"/>
                <w:szCs w:val="18"/>
                <w:lang w:val="fr-FR"/>
              </w:rPr>
            </w:pPr>
            <w:r w:rsidRPr="005E52C3">
              <w:rPr>
                <w:rFonts w:asciiTheme="minorHAnsi" w:hAnsiTheme="minorHAnsi"/>
                <w:sz w:val="18"/>
                <w:szCs w:val="18"/>
                <w:lang w:val="fr-FR"/>
              </w:rPr>
              <w:t xml:space="preserve">La pratique répond strictement </w:t>
            </w:r>
            <w:r w:rsidR="003D6AD8">
              <w:rPr>
                <w:rFonts w:asciiTheme="minorHAnsi" w:hAnsiTheme="minorHAnsi"/>
                <w:sz w:val="18"/>
                <w:szCs w:val="18"/>
                <w:lang w:val="fr-FR"/>
              </w:rPr>
              <w:t>à des</w:t>
            </w:r>
            <w:r w:rsidRPr="005E52C3">
              <w:rPr>
                <w:rFonts w:asciiTheme="minorHAnsi" w:hAnsiTheme="minorHAnsi"/>
                <w:sz w:val="18"/>
                <w:szCs w:val="18"/>
                <w:lang w:val="fr-FR"/>
              </w:rPr>
              <w:t xml:space="preserve"> situations de pauvreté et de vulnérabilité, c’est à dire quand, si cette pratique n</w:t>
            </w:r>
            <w:r w:rsidR="003D6AD8">
              <w:rPr>
                <w:rFonts w:asciiTheme="minorHAnsi" w:hAnsiTheme="minorHAnsi"/>
                <w:sz w:val="18"/>
                <w:szCs w:val="18"/>
                <w:lang w:val="fr-FR"/>
              </w:rPr>
              <w:t>’avait</w:t>
            </w:r>
            <w:r w:rsidRPr="005E52C3">
              <w:rPr>
                <w:rFonts w:asciiTheme="minorHAnsi" w:hAnsiTheme="minorHAnsi"/>
                <w:sz w:val="18"/>
                <w:szCs w:val="18"/>
                <w:lang w:val="fr-FR"/>
              </w:rPr>
              <w:t xml:space="preserve"> pas été mise en place, les bénéficiaires ciblés ne seraient pas en mesure de subvenir à leurs besoins de base (nourriture, santé, logement, éducation de base), ou ils </w:t>
            </w:r>
            <w:r w:rsidR="003D6AD8">
              <w:rPr>
                <w:rFonts w:asciiTheme="minorHAnsi" w:hAnsiTheme="minorHAnsi"/>
                <w:sz w:val="18"/>
                <w:szCs w:val="18"/>
                <w:lang w:val="fr-FR"/>
              </w:rPr>
              <w:t>risqueraient</w:t>
            </w:r>
            <w:r w:rsidR="003D6AD8" w:rsidRPr="005E52C3">
              <w:rPr>
                <w:rFonts w:asciiTheme="minorHAnsi" w:hAnsiTheme="minorHAnsi"/>
                <w:sz w:val="18"/>
                <w:szCs w:val="18"/>
                <w:lang w:val="fr-FR"/>
              </w:rPr>
              <w:t xml:space="preserve"> </w:t>
            </w:r>
            <w:r w:rsidRPr="005E52C3">
              <w:rPr>
                <w:rFonts w:asciiTheme="minorHAnsi" w:hAnsiTheme="minorHAnsi"/>
                <w:sz w:val="18"/>
                <w:szCs w:val="18"/>
                <w:lang w:val="fr-FR"/>
              </w:rPr>
              <w:t>sérieusement d</w:t>
            </w:r>
            <w:r w:rsidR="003D6AD8">
              <w:rPr>
                <w:rFonts w:asciiTheme="minorHAnsi" w:hAnsiTheme="minorHAnsi"/>
                <w:sz w:val="18"/>
                <w:szCs w:val="18"/>
                <w:lang w:val="fr-FR"/>
              </w:rPr>
              <w:t>’</w:t>
            </w:r>
            <w:r w:rsidRPr="005E52C3">
              <w:rPr>
                <w:rFonts w:asciiTheme="minorHAnsi" w:hAnsiTheme="minorHAnsi"/>
                <w:sz w:val="18"/>
                <w:szCs w:val="18"/>
                <w:lang w:val="fr-FR"/>
              </w:rPr>
              <w:t>être expos</w:t>
            </w:r>
            <w:r w:rsidR="003D6AD8">
              <w:rPr>
                <w:rFonts w:asciiTheme="minorHAnsi" w:hAnsiTheme="minorHAnsi"/>
                <w:sz w:val="18"/>
                <w:szCs w:val="18"/>
                <w:lang w:val="fr-FR"/>
              </w:rPr>
              <w:t>é</w:t>
            </w:r>
            <w:r w:rsidRPr="005E52C3">
              <w:rPr>
                <w:rFonts w:asciiTheme="minorHAnsi" w:hAnsiTheme="minorHAnsi"/>
                <w:sz w:val="18"/>
                <w:szCs w:val="18"/>
                <w:lang w:val="fr-FR"/>
              </w:rPr>
              <w:t>s a telles situations.</w:t>
            </w:r>
          </w:p>
        </w:tc>
      </w:tr>
      <w:tr w:rsidR="005C5CC0" w:rsidRPr="005F61DE" w14:paraId="3FB63CD5" w14:textId="77777777" w:rsidTr="004B0258">
        <w:tc>
          <w:tcPr>
            <w:tcW w:w="1188" w:type="dxa"/>
            <w:vAlign w:val="center"/>
          </w:tcPr>
          <w:p w14:paraId="5749EE0D" w14:textId="24FADD91" w:rsidR="005C5CC0" w:rsidRPr="005E52C3" w:rsidRDefault="003D6AD8" w:rsidP="00C364EC">
            <w:pPr>
              <w:tabs>
                <w:tab w:val="left" w:pos="142"/>
              </w:tabs>
              <w:spacing w:after="120" w:line="240" w:lineRule="auto"/>
              <w:jc w:val="center"/>
              <w:rPr>
                <w:rFonts w:asciiTheme="minorHAnsi" w:hAnsiTheme="minorHAnsi" w:cs="Arial"/>
                <w:bCs/>
                <w:sz w:val="20"/>
                <w:szCs w:val="20"/>
                <w:lang w:val="fr-FR"/>
              </w:rPr>
            </w:pPr>
            <w:r>
              <w:rPr>
                <w:rFonts w:asciiTheme="minorHAnsi" w:hAnsiTheme="minorHAnsi" w:cs="Arial"/>
                <w:bCs/>
                <w:sz w:val="20"/>
                <w:szCs w:val="20"/>
                <w:lang w:val="fr-FR"/>
              </w:rPr>
              <w:t>Oui</w:t>
            </w:r>
          </w:p>
        </w:tc>
        <w:tc>
          <w:tcPr>
            <w:tcW w:w="1188" w:type="dxa"/>
            <w:vAlign w:val="center"/>
          </w:tcPr>
          <w:p w14:paraId="4A3E488E" w14:textId="56A2CF4A" w:rsidR="005C5CC0" w:rsidRPr="005E52C3" w:rsidRDefault="005C5CC0" w:rsidP="00C364EC">
            <w:pPr>
              <w:tabs>
                <w:tab w:val="left" w:pos="142"/>
              </w:tabs>
              <w:spacing w:after="120" w:line="240" w:lineRule="auto"/>
              <w:jc w:val="center"/>
              <w:rPr>
                <w:rFonts w:asciiTheme="minorHAnsi" w:hAnsiTheme="minorHAnsi" w:cs="Arial"/>
                <w:bCs/>
                <w:sz w:val="20"/>
                <w:szCs w:val="20"/>
                <w:lang w:val="fr-FR"/>
              </w:rPr>
            </w:pPr>
            <w:r w:rsidRPr="005E52C3">
              <w:rPr>
                <w:rFonts w:asciiTheme="minorHAnsi" w:hAnsiTheme="minorHAnsi" w:cs="Arial"/>
                <w:bCs/>
                <w:sz w:val="20"/>
                <w:szCs w:val="20"/>
                <w:lang w:val="fr-FR"/>
              </w:rPr>
              <w:t>Non</w:t>
            </w:r>
          </w:p>
        </w:tc>
        <w:tc>
          <w:tcPr>
            <w:tcW w:w="7230" w:type="dxa"/>
          </w:tcPr>
          <w:p w14:paraId="09EB96D7" w14:textId="4712BFB1" w:rsidR="005C5CC0" w:rsidRPr="005E52C3" w:rsidRDefault="005C5CC0" w:rsidP="009B250E">
            <w:pPr>
              <w:spacing w:after="60"/>
              <w:jc w:val="both"/>
              <w:rPr>
                <w:rFonts w:asciiTheme="minorHAnsi" w:hAnsiTheme="minorHAnsi"/>
                <w:sz w:val="18"/>
                <w:szCs w:val="18"/>
                <w:lang w:val="fr-FR"/>
              </w:rPr>
            </w:pPr>
            <w:r w:rsidRPr="005E52C3">
              <w:rPr>
                <w:rFonts w:asciiTheme="minorHAnsi" w:hAnsiTheme="minorHAnsi"/>
                <w:sz w:val="18"/>
                <w:szCs w:val="18"/>
                <w:lang w:val="fr-FR"/>
              </w:rPr>
              <w:t xml:space="preserve">La pratique vise à adresser </w:t>
            </w:r>
            <w:r w:rsidRPr="005E52C3">
              <w:rPr>
                <w:rFonts w:asciiTheme="minorHAnsi" w:hAnsiTheme="minorHAnsi"/>
                <w:b/>
                <w:bCs/>
                <w:sz w:val="18"/>
                <w:szCs w:val="18"/>
                <w:lang w:val="fr-FR"/>
              </w:rPr>
              <w:t>un ou plusieurs</w:t>
            </w:r>
            <w:r w:rsidRPr="005E52C3">
              <w:rPr>
                <w:rFonts w:asciiTheme="minorHAnsi" w:hAnsiTheme="minorHAnsi"/>
                <w:sz w:val="18"/>
                <w:szCs w:val="18"/>
                <w:lang w:val="fr-FR"/>
              </w:rPr>
              <w:t xml:space="preserve"> des aspects suivants.</w:t>
            </w:r>
          </w:p>
          <w:p w14:paraId="2E0676EB" w14:textId="3550D619" w:rsidR="005C5CC0" w:rsidRPr="005E52C3" w:rsidRDefault="005C5CC0" w:rsidP="005C5CC0">
            <w:pPr>
              <w:spacing w:after="60"/>
              <w:jc w:val="both"/>
              <w:rPr>
                <w:rFonts w:asciiTheme="minorHAnsi" w:hAnsiTheme="minorHAnsi"/>
                <w:sz w:val="18"/>
                <w:szCs w:val="18"/>
                <w:lang w:val="fr-FR"/>
              </w:rPr>
            </w:pPr>
            <w:r w:rsidRPr="005E52C3">
              <w:rPr>
                <w:rFonts w:asciiTheme="minorHAnsi" w:hAnsiTheme="minorHAnsi"/>
                <w:sz w:val="18"/>
                <w:szCs w:val="18"/>
                <w:lang w:val="fr-FR"/>
              </w:rPr>
              <w:t xml:space="preserve">- Répondre aux besoins des membres vulnérables </w:t>
            </w:r>
            <w:r w:rsidR="003D6AD8">
              <w:rPr>
                <w:rFonts w:asciiTheme="minorHAnsi" w:hAnsiTheme="minorHAnsi"/>
                <w:sz w:val="18"/>
                <w:szCs w:val="18"/>
                <w:lang w:val="fr-FR"/>
              </w:rPr>
              <w:t>pour les</w:t>
            </w:r>
            <w:r w:rsidRPr="005E52C3">
              <w:rPr>
                <w:rFonts w:asciiTheme="minorHAnsi" w:hAnsiTheme="minorHAnsi"/>
                <w:sz w:val="18"/>
                <w:szCs w:val="18"/>
                <w:lang w:val="fr-FR"/>
              </w:rPr>
              <w:t xml:space="preserve"> gérer risques de nature économique, naturel / environnemental, </w:t>
            </w:r>
            <w:r w:rsidR="009B250E" w:rsidRPr="005E52C3">
              <w:rPr>
                <w:rFonts w:asciiTheme="minorHAnsi" w:hAnsiTheme="minorHAnsi"/>
                <w:sz w:val="18"/>
                <w:szCs w:val="18"/>
                <w:lang w:val="fr-FR"/>
              </w:rPr>
              <w:t>sociale</w:t>
            </w:r>
            <w:r w:rsidRPr="005E52C3">
              <w:rPr>
                <w:rFonts w:asciiTheme="minorHAnsi" w:hAnsiTheme="minorHAnsi"/>
                <w:sz w:val="18"/>
                <w:szCs w:val="18"/>
                <w:lang w:val="fr-FR"/>
              </w:rPr>
              <w:t xml:space="preserve"> / </w:t>
            </w:r>
            <w:r w:rsidR="009B250E" w:rsidRPr="005E52C3">
              <w:rPr>
                <w:rFonts w:asciiTheme="minorHAnsi" w:hAnsiTheme="minorHAnsi"/>
                <w:sz w:val="18"/>
                <w:szCs w:val="18"/>
                <w:lang w:val="fr-FR"/>
              </w:rPr>
              <w:t>politique</w:t>
            </w:r>
            <w:r w:rsidRPr="005E52C3">
              <w:rPr>
                <w:rFonts w:asciiTheme="minorHAnsi" w:hAnsiTheme="minorHAnsi"/>
                <w:sz w:val="18"/>
                <w:szCs w:val="18"/>
                <w:lang w:val="fr-FR"/>
              </w:rPr>
              <w:t xml:space="preserve"> ou liés </w:t>
            </w:r>
            <w:r w:rsidR="009B250E" w:rsidRPr="005E52C3">
              <w:rPr>
                <w:rFonts w:asciiTheme="minorHAnsi" w:hAnsiTheme="minorHAnsi"/>
                <w:sz w:val="18"/>
                <w:szCs w:val="18"/>
                <w:lang w:val="fr-FR"/>
              </w:rPr>
              <w:t>à</w:t>
            </w:r>
            <w:r w:rsidRPr="005E52C3">
              <w:rPr>
                <w:rFonts w:asciiTheme="minorHAnsi" w:hAnsiTheme="minorHAnsi"/>
                <w:sz w:val="18"/>
                <w:szCs w:val="18"/>
                <w:lang w:val="fr-FR"/>
              </w:rPr>
              <w:t xml:space="preserve"> la santé. </w:t>
            </w:r>
          </w:p>
          <w:p w14:paraId="490CF3C8" w14:textId="0F5D102F" w:rsidR="005C5CC0" w:rsidRPr="005E52C3" w:rsidRDefault="005C5CC0" w:rsidP="009B250E">
            <w:pPr>
              <w:spacing w:after="60"/>
              <w:jc w:val="both"/>
              <w:rPr>
                <w:rFonts w:asciiTheme="minorHAnsi" w:hAnsiTheme="minorHAnsi"/>
                <w:sz w:val="18"/>
                <w:szCs w:val="18"/>
                <w:lang w:val="fr-FR"/>
              </w:rPr>
            </w:pPr>
            <w:r w:rsidRPr="005E52C3">
              <w:rPr>
                <w:rFonts w:asciiTheme="minorHAnsi" w:hAnsiTheme="minorHAnsi"/>
                <w:sz w:val="18"/>
                <w:szCs w:val="18"/>
                <w:lang w:val="fr-FR"/>
              </w:rPr>
              <w:t xml:space="preserve">- </w:t>
            </w:r>
            <w:r w:rsidR="009B250E" w:rsidRPr="005E52C3">
              <w:rPr>
                <w:rFonts w:asciiTheme="minorHAnsi" w:hAnsiTheme="minorHAnsi"/>
                <w:sz w:val="18"/>
                <w:szCs w:val="18"/>
                <w:lang w:val="fr-FR"/>
              </w:rPr>
              <w:t>Améliorer l</w:t>
            </w:r>
            <w:r w:rsidRPr="005E52C3">
              <w:rPr>
                <w:rFonts w:asciiTheme="minorHAnsi" w:hAnsiTheme="minorHAnsi"/>
                <w:sz w:val="18"/>
                <w:szCs w:val="18"/>
                <w:lang w:val="fr-FR"/>
              </w:rPr>
              <w:t>a sécurité alimentaire des familles rurales.</w:t>
            </w:r>
          </w:p>
          <w:p w14:paraId="10F11467" w14:textId="79324D07" w:rsidR="005C5CC0" w:rsidRPr="005E52C3" w:rsidRDefault="005C5CC0" w:rsidP="009B250E">
            <w:pPr>
              <w:spacing w:after="60"/>
              <w:jc w:val="both"/>
              <w:rPr>
                <w:rFonts w:asciiTheme="minorHAnsi" w:hAnsiTheme="minorHAnsi"/>
                <w:sz w:val="18"/>
                <w:szCs w:val="18"/>
                <w:lang w:val="fr-FR"/>
              </w:rPr>
            </w:pPr>
            <w:r w:rsidRPr="005E52C3">
              <w:rPr>
                <w:rFonts w:asciiTheme="minorHAnsi" w:hAnsiTheme="minorHAnsi"/>
                <w:sz w:val="18"/>
                <w:szCs w:val="18"/>
                <w:lang w:val="fr-FR"/>
              </w:rPr>
              <w:t xml:space="preserve">- Contribuer à l'augmentation des revenus des familles démunies ou remplacer le revenu des familles vulnérables qui </w:t>
            </w:r>
            <w:r w:rsidR="003D6AD8">
              <w:rPr>
                <w:rFonts w:asciiTheme="minorHAnsi" w:hAnsiTheme="minorHAnsi"/>
                <w:sz w:val="18"/>
                <w:szCs w:val="18"/>
                <w:lang w:val="fr-FR"/>
              </w:rPr>
              <w:t>a été</w:t>
            </w:r>
            <w:r w:rsidR="003D6AD8" w:rsidRPr="005E52C3">
              <w:rPr>
                <w:rFonts w:asciiTheme="minorHAnsi" w:hAnsiTheme="minorHAnsi"/>
                <w:sz w:val="18"/>
                <w:szCs w:val="18"/>
                <w:lang w:val="fr-FR"/>
              </w:rPr>
              <w:t xml:space="preserve"> </w:t>
            </w:r>
            <w:r w:rsidRPr="005E52C3">
              <w:rPr>
                <w:rFonts w:asciiTheme="minorHAnsi" w:hAnsiTheme="minorHAnsi"/>
                <w:sz w:val="18"/>
                <w:szCs w:val="18"/>
                <w:lang w:val="fr-FR"/>
              </w:rPr>
              <w:t>perdu suite à un choc.</w:t>
            </w:r>
          </w:p>
          <w:p w14:paraId="7633E3C7" w14:textId="2ED5100D" w:rsidR="005C5CC0" w:rsidRPr="005E52C3" w:rsidRDefault="009B250E" w:rsidP="005C5CC0">
            <w:pPr>
              <w:spacing w:after="60"/>
              <w:jc w:val="both"/>
              <w:rPr>
                <w:rFonts w:asciiTheme="minorHAnsi" w:hAnsiTheme="minorHAnsi"/>
                <w:sz w:val="18"/>
                <w:szCs w:val="18"/>
                <w:lang w:val="fr-FR"/>
              </w:rPr>
            </w:pPr>
            <w:r w:rsidRPr="005E52C3">
              <w:rPr>
                <w:rFonts w:asciiTheme="minorHAnsi" w:hAnsiTheme="minorHAnsi"/>
                <w:sz w:val="18"/>
                <w:szCs w:val="18"/>
                <w:lang w:val="fr-FR"/>
              </w:rPr>
              <w:t>- Accéder</w:t>
            </w:r>
            <w:r w:rsidR="005C5CC0" w:rsidRPr="005E52C3">
              <w:rPr>
                <w:rFonts w:asciiTheme="minorHAnsi" w:hAnsiTheme="minorHAnsi"/>
                <w:sz w:val="18"/>
                <w:szCs w:val="18"/>
                <w:lang w:val="fr-FR"/>
              </w:rPr>
              <w:t xml:space="preserve"> aux services sociaux essentiels tels que la santé et l'éducation</w:t>
            </w:r>
          </w:p>
        </w:tc>
      </w:tr>
      <w:tr w:rsidR="009B250E" w:rsidRPr="005F61DE" w14:paraId="7229E4E1" w14:textId="77777777" w:rsidTr="004D6FC6">
        <w:trPr>
          <w:trHeight w:val="225"/>
        </w:trPr>
        <w:tc>
          <w:tcPr>
            <w:tcW w:w="9606" w:type="dxa"/>
            <w:gridSpan w:val="3"/>
            <w:vAlign w:val="center"/>
          </w:tcPr>
          <w:p w14:paraId="385A1023" w14:textId="77777777" w:rsidR="009B250E" w:rsidRPr="005E52C3" w:rsidRDefault="009B250E" w:rsidP="004D6FC6">
            <w:pPr>
              <w:spacing w:before="120" w:after="60" w:line="240" w:lineRule="auto"/>
              <w:rPr>
                <w:rFonts w:asciiTheme="minorHAnsi" w:hAnsiTheme="minorHAnsi" w:cs="Arial"/>
                <w:b/>
                <w:bCs/>
                <w:sz w:val="20"/>
                <w:szCs w:val="20"/>
                <w:lang w:val="fr-FR" w:eastAsia="fr-FR"/>
              </w:rPr>
            </w:pPr>
            <w:r w:rsidRPr="005E52C3">
              <w:rPr>
                <w:rFonts w:asciiTheme="minorHAnsi" w:hAnsiTheme="minorHAnsi" w:cs="Arial"/>
                <w:b/>
                <w:bCs/>
                <w:iCs/>
                <w:sz w:val="20"/>
                <w:szCs w:val="20"/>
                <w:lang w:val="fr-FR" w:eastAsia="fr-FR"/>
              </w:rPr>
              <w:t xml:space="preserve">Procédez seulement si vous avez répondu oui à tout ce qui précède </w:t>
            </w:r>
          </w:p>
        </w:tc>
      </w:tr>
      <w:tr w:rsidR="009B250E" w:rsidRPr="005E52C3" w14:paraId="73E1666A" w14:textId="77777777" w:rsidTr="000A2756">
        <w:trPr>
          <w:trHeight w:val="225"/>
        </w:trPr>
        <w:tc>
          <w:tcPr>
            <w:tcW w:w="9606" w:type="dxa"/>
            <w:gridSpan w:val="3"/>
            <w:vAlign w:val="center"/>
          </w:tcPr>
          <w:p w14:paraId="44CC7CED" w14:textId="3AE2F106" w:rsidR="009B250E" w:rsidRPr="005E52C3" w:rsidRDefault="009B250E" w:rsidP="000A2756">
            <w:pPr>
              <w:spacing w:before="120" w:after="60" w:line="240" w:lineRule="auto"/>
              <w:jc w:val="center"/>
              <w:rPr>
                <w:rFonts w:asciiTheme="minorHAnsi" w:hAnsiTheme="minorHAnsi" w:cs="Arial"/>
                <w:bCs/>
                <w:szCs w:val="24"/>
                <w:lang w:val="fr-FR" w:eastAsia="fr-FR"/>
              </w:rPr>
            </w:pPr>
            <w:r w:rsidRPr="005E52C3">
              <w:rPr>
                <w:rFonts w:asciiTheme="minorHAnsi" w:hAnsiTheme="minorHAnsi" w:cs="Arial"/>
                <w:b/>
                <w:bCs/>
                <w:i/>
                <w:iCs/>
                <w:color w:val="244061" w:themeColor="accent1" w:themeShade="80"/>
                <w:szCs w:val="24"/>
                <w:lang w:val="fr-FR" w:eastAsia="fr-FR"/>
              </w:rPr>
              <w:lastRenderedPageBreak/>
              <w:t>DESCRIPTION DE LA PRACTICE</w:t>
            </w:r>
          </w:p>
        </w:tc>
      </w:tr>
      <w:tr w:rsidR="009B250E" w:rsidRPr="005F61DE" w14:paraId="411AB171" w14:textId="77777777" w:rsidTr="000A2756">
        <w:tc>
          <w:tcPr>
            <w:tcW w:w="2376" w:type="dxa"/>
            <w:gridSpan w:val="2"/>
          </w:tcPr>
          <w:p w14:paraId="1A28EA20" w14:textId="77777777" w:rsidR="009B250E" w:rsidRPr="005E52C3" w:rsidRDefault="009B250E" w:rsidP="004D6FC6">
            <w:pPr>
              <w:tabs>
                <w:tab w:val="left" w:pos="142"/>
              </w:tabs>
              <w:spacing w:after="120" w:line="240" w:lineRule="auto"/>
              <w:rPr>
                <w:rFonts w:asciiTheme="minorHAnsi" w:hAnsiTheme="minorHAnsi" w:cs="Arial"/>
                <w:b/>
                <w:sz w:val="20"/>
                <w:szCs w:val="20"/>
                <w:lang w:val="fr-FR"/>
              </w:rPr>
            </w:pPr>
            <w:r w:rsidRPr="005E52C3">
              <w:rPr>
                <w:rFonts w:asciiTheme="minorHAnsi" w:hAnsiTheme="minorHAnsi" w:cs="Arial"/>
                <w:b/>
                <w:sz w:val="20"/>
                <w:szCs w:val="20"/>
                <w:lang w:val="fr-FR"/>
              </w:rPr>
              <w:t>Type de l'organisation</w:t>
            </w:r>
          </w:p>
          <w:p w14:paraId="38297987" w14:textId="2EAA8E5D" w:rsidR="009B250E" w:rsidRPr="005E52C3" w:rsidRDefault="009B250E" w:rsidP="000A2756">
            <w:pPr>
              <w:tabs>
                <w:tab w:val="left" w:pos="142"/>
              </w:tabs>
              <w:spacing w:after="120" w:line="240" w:lineRule="auto"/>
              <w:rPr>
                <w:rFonts w:asciiTheme="minorHAnsi" w:hAnsiTheme="minorHAnsi" w:cs="Arial"/>
                <w:sz w:val="20"/>
                <w:szCs w:val="20"/>
                <w:lang w:val="fr-FR"/>
              </w:rPr>
            </w:pPr>
            <w:r w:rsidRPr="005E52C3">
              <w:rPr>
                <w:rFonts w:asciiTheme="minorHAnsi" w:hAnsiTheme="minorHAnsi" w:cs="Arial"/>
                <w:sz w:val="20"/>
                <w:szCs w:val="20"/>
                <w:lang w:val="fr-FR"/>
              </w:rPr>
              <w:t>(max 50 mots)</w:t>
            </w:r>
          </w:p>
        </w:tc>
        <w:tc>
          <w:tcPr>
            <w:tcW w:w="7230" w:type="dxa"/>
          </w:tcPr>
          <w:p w14:paraId="5C8F84FF" w14:textId="77777777" w:rsidR="009B250E" w:rsidRPr="005E52C3" w:rsidRDefault="009B250E" w:rsidP="004D6FC6">
            <w:pPr>
              <w:tabs>
                <w:tab w:val="left" w:pos="142"/>
              </w:tabs>
              <w:spacing w:after="60" w:line="240" w:lineRule="auto"/>
              <w:jc w:val="both"/>
              <w:rPr>
                <w:rFonts w:asciiTheme="minorHAnsi" w:hAnsiTheme="minorHAnsi" w:cs="Arial"/>
                <w:bCs/>
                <w:sz w:val="18"/>
                <w:szCs w:val="18"/>
                <w:lang w:val="fr-FR"/>
              </w:rPr>
            </w:pPr>
            <w:r w:rsidRPr="005E52C3">
              <w:rPr>
                <w:rFonts w:asciiTheme="minorHAnsi" w:hAnsiTheme="minorHAnsi" w:cs="Arial"/>
                <w:bCs/>
                <w:sz w:val="18"/>
                <w:szCs w:val="18"/>
                <w:lang w:val="fr-FR"/>
              </w:rPr>
              <w:t>Quel est le type de l'organisation? Choisissez une des options suivantes et fournissez son nom.</w:t>
            </w:r>
          </w:p>
          <w:p w14:paraId="08EE1351" w14:textId="77777777" w:rsidR="009B250E" w:rsidRPr="005E52C3" w:rsidRDefault="009B250E" w:rsidP="004D6FC6">
            <w:pPr>
              <w:pStyle w:val="ListParagraph"/>
              <w:numPr>
                <w:ilvl w:val="0"/>
                <w:numId w:val="4"/>
              </w:numPr>
              <w:tabs>
                <w:tab w:val="left" w:pos="142"/>
              </w:tabs>
              <w:spacing w:after="60" w:line="240" w:lineRule="auto"/>
              <w:jc w:val="both"/>
              <w:rPr>
                <w:rFonts w:asciiTheme="minorHAnsi" w:hAnsiTheme="minorHAnsi" w:cs="Arial"/>
                <w:bCs/>
                <w:sz w:val="18"/>
                <w:szCs w:val="18"/>
                <w:lang w:val="fr-FR"/>
              </w:rPr>
            </w:pPr>
            <w:r w:rsidRPr="005E52C3">
              <w:rPr>
                <w:rFonts w:asciiTheme="minorHAnsi" w:hAnsiTheme="minorHAnsi" w:cs="Arial"/>
                <w:bCs/>
                <w:sz w:val="18"/>
                <w:szCs w:val="18"/>
                <w:lang w:val="fr-FR"/>
              </w:rPr>
              <w:t>Organisation de micro-assurance</w:t>
            </w:r>
          </w:p>
          <w:p w14:paraId="3067B463" w14:textId="77777777" w:rsidR="009B250E" w:rsidRPr="005E52C3" w:rsidRDefault="009B250E" w:rsidP="004D6FC6">
            <w:pPr>
              <w:pStyle w:val="ListParagraph"/>
              <w:numPr>
                <w:ilvl w:val="0"/>
                <w:numId w:val="4"/>
              </w:numPr>
              <w:tabs>
                <w:tab w:val="left" w:pos="142"/>
              </w:tabs>
              <w:spacing w:after="60" w:line="240" w:lineRule="auto"/>
              <w:jc w:val="both"/>
              <w:rPr>
                <w:rFonts w:asciiTheme="minorHAnsi" w:hAnsiTheme="minorHAnsi" w:cs="Arial"/>
                <w:bCs/>
                <w:sz w:val="18"/>
                <w:szCs w:val="18"/>
                <w:lang w:val="fr-FR"/>
              </w:rPr>
            </w:pPr>
            <w:r w:rsidRPr="005E52C3">
              <w:rPr>
                <w:rFonts w:asciiTheme="minorHAnsi" w:hAnsiTheme="minorHAnsi" w:cs="Arial"/>
                <w:bCs/>
                <w:sz w:val="18"/>
                <w:szCs w:val="18"/>
                <w:lang w:val="fr-FR"/>
              </w:rPr>
              <w:t>Organisation de microfinance</w:t>
            </w:r>
          </w:p>
          <w:p w14:paraId="15800904" w14:textId="19C1FE7B" w:rsidR="009B250E" w:rsidRPr="005E52C3" w:rsidRDefault="009B250E" w:rsidP="004D6FC6">
            <w:pPr>
              <w:pStyle w:val="ListParagraph"/>
              <w:numPr>
                <w:ilvl w:val="0"/>
                <w:numId w:val="4"/>
              </w:numPr>
              <w:tabs>
                <w:tab w:val="left" w:pos="142"/>
              </w:tabs>
              <w:spacing w:after="60" w:line="240" w:lineRule="auto"/>
              <w:jc w:val="both"/>
              <w:rPr>
                <w:rFonts w:asciiTheme="minorHAnsi" w:hAnsiTheme="minorHAnsi" w:cs="Arial"/>
                <w:bCs/>
                <w:sz w:val="18"/>
                <w:szCs w:val="18"/>
                <w:lang w:val="fr-FR"/>
              </w:rPr>
            </w:pPr>
            <w:r w:rsidRPr="005E52C3">
              <w:rPr>
                <w:rFonts w:asciiTheme="minorHAnsi" w:hAnsiTheme="minorHAnsi" w:cs="Arial"/>
                <w:bCs/>
                <w:sz w:val="18"/>
                <w:szCs w:val="18"/>
                <w:lang w:val="fr-FR"/>
              </w:rPr>
              <w:t>Organisation de producteurs/commerçants/transformateurs de produits</w:t>
            </w:r>
          </w:p>
          <w:p w14:paraId="6BE6AA21" w14:textId="77777777" w:rsidR="009B250E" w:rsidRPr="005E52C3" w:rsidRDefault="009B250E" w:rsidP="004D6FC6">
            <w:pPr>
              <w:pStyle w:val="ListParagraph"/>
              <w:numPr>
                <w:ilvl w:val="0"/>
                <w:numId w:val="4"/>
              </w:numPr>
              <w:tabs>
                <w:tab w:val="left" w:pos="142"/>
              </w:tabs>
              <w:spacing w:after="60" w:line="240" w:lineRule="auto"/>
              <w:jc w:val="both"/>
              <w:rPr>
                <w:rFonts w:asciiTheme="minorHAnsi" w:hAnsiTheme="minorHAnsi" w:cs="Arial"/>
                <w:bCs/>
                <w:sz w:val="18"/>
                <w:szCs w:val="18"/>
                <w:lang w:val="fr-FR"/>
              </w:rPr>
            </w:pPr>
            <w:r w:rsidRPr="005E52C3">
              <w:rPr>
                <w:rFonts w:asciiTheme="minorHAnsi" w:hAnsiTheme="minorHAnsi" w:cs="Arial"/>
                <w:bCs/>
                <w:sz w:val="18"/>
                <w:szCs w:val="18"/>
                <w:lang w:val="fr-FR"/>
              </w:rPr>
              <w:t>Groupe informel</w:t>
            </w:r>
          </w:p>
          <w:p w14:paraId="0B199F5D" w14:textId="77777777" w:rsidR="009B250E" w:rsidRPr="005E52C3" w:rsidRDefault="009B250E" w:rsidP="004D6FC6">
            <w:pPr>
              <w:pStyle w:val="ListParagraph"/>
              <w:numPr>
                <w:ilvl w:val="0"/>
                <w:numId w:val="4"/>
              </w:numPr>
              <w:tabs>
                <w:tab w:val="left" w:pos="142"/>
              </w:tabs>
              <w:spacing w:after="60" w:line="240" w:lineRule="auto"/>
              <w:jc w:val="both"/>
              <w:rPr>
                <w:rFonts w:asciiTheme="minorHAnsi" w:hAnsiTheme="minorHAnsi" w:cs="Arial"/>
                <w:bCs/>
                <w:sz w:val="18"/>
                <w:szCs w:val="18"/>
                <w:lang w:val="fr-FR"/>
              </w:rPr>
            </w:pPr>
            <w:r w:rsidRPr="005E52C3">
              <w:rPr>
                <w:rFonts w:asciiTheme="minorHAnsi" w:hAnsiTheme="minorHAnsi" w:cs="Arial"/>
                <w:bCs/>
                <w:sz w:val="18"/>
                <w:szCs w:val="18"/>
                <w:lang w:val="fr-FR"/>
              </w:rPr>
              <w:t>Comité social / local établis au sein des programmes nationaux de PS</w:t>
            </w:r>
          </w:p>
          <w:p w14:paraId="66A77404" w14:textId="5BF72CA9" w:rsidR="009B250E" w:rsidRPr="005E52C3" w:rsidRDefault="009B250E" w:rsidP="003D6AD8">
            <w:pPr>
              <w:tabs>
                <w:tab w:val="left" w:pos="142"/>
              </w:tabs>
              <w:spacing w:after="60" w:line="240" w:lineRule="auto"/>
              <w:jc w:val="both"/>
              <w:rPr>
                <w:rFonts w:asciiTheme="minorHAnsi" w:hAnsiTheme="minorHAnsi" w:cs="Arial"/>
                <w:bCs/>
                <w:sz w:val="18"/>
                <w:szCs w:val="18"/>
                <w:lang w:val="fr-FR"/>
              </w:rPr>
            </w:pPr>
            <w:r w:rsidRPr="005E52C3">
              <w:rPr>
                <w:rFonts w:asciiTheme="minorHAnsi" w:hAnsiTheme="minorHAnsi" w:cs="Arial"/>
                <w:bCs/>
                <w:sz w:val="18"/>
                <w:szCs w:val="18"/>
                <w:lang w:val="fr-FR"/>
              </w:rPr>
              <w:t>Décrivez comment l’OR fonction</w:t>
            </w:r>
            <w:r w:rsidR="003D6AD8">
              <w:rPr>
                <w:rFonts w:asciiTheme="minorHAnsi" w:hAnsiTheme="minorHAnsi" w:cs="Arial"/>
                <w:bCs/>
                <w:sz w:val="18"/>
                <w:szCs w:val="18"/>
                <w:lang w:val="fr-FR"/>
              </w:rPr>
              <w:t>ne</w:t>
            </w:r>
            <w:r w:rsidRPr="005E52C3">
              <w:rPr>
                <w:rFonts w:asciiTheme="minorHAnsi" w:hAnsiTheme="minorHAnsi" w:cs="Arial"/>
                <w:bCs/>
                <w:sz w:val="18"/>
                <w:szCs w:val="18"/>
                <w:lang w:val="fr-FR"/>
              </w:rPr>
              <w:t xml:space="preserve"> dans un de ces secteurs productifs: agriculture, </w:t>
            </w:r>
            <w:proofErr w:type="spellStart"/>
            <w:r w:rsidRPr="005E52C3">
              <w:rPr>
                <w:rFonts w:asciiTheme="minorHAnsi" w:hAnsiTheme="minorHAnsi" w:cs="Arial"/>
                <w:bCs/>
                <w:sz w:val="18"/>
                <w:szCs w:val="18"/>
                <w:lang w:val="fr-FR"/>
              </w:rPr>
              <w:t>lélevage</w:t>
            </w:r>
            <w:proofErr w:type="spellEnd"/>
            <w:r w:rsidRPr="005E52C3">
              <w:rPr>
                <w:rFonts w:asciiTheme="minorHAnsi" w:hAnsiTheme="minorHAnsi" w:cs="Arial"/>
                <w:bCs/>
                <w:sz w:val="18"/>
                <w:szCs w:val="18"/>
                <w:lang w:val="fr-FR"/>
              </w:rPr>
              <w:t>, pêche</w:t>
            </w:r>
            <w:r w:rsidR="003D6AD8">
              <w:rPr>
                <w:rFonts w:asciiTheme="minorHAnsi" w:hAnsiTheme="minorHAnsi" w:cs="Arial"/>
                <w:bCs/>
                <w:sz w:val="18"/>
                <w:szCs w:val="18"/>
                <w:lang w:val="fr-FR"/>
              </w:rPr>
              <w:t>,</w:t>
            </w:r>
            <w:r w:rsidRPr="005E52C3">
              <w:rPr>
                <w:rFonts w:asciiTheme="minorHAnsi" w:hAnsiTheme="minorHAnsi" w:cs="Arial"/>
                <w:bCs/>
                <w:sz w:val="18"/>
                <w:szCs w:val="18"/>
                <w:lang w:val="fr-FR"/>
              </w:rPr>
              <w:t xml:space="preserve"> foresterie.</w:t>
            </w:r>
          </w:p>
        </w:tc>
      </w:tr>
      <w:tr w:rsidR="009B250E" w:rsidRPr="005F61DE" w14:paraId="1A0E9BB6" w14:textId="77777777" w:rsidTr="000A2756">
        <w:tc>
          <w:tcPr>
            <w:tcW w:w="2376" w:type="dxa"/>
            <w:gridSpan w:val="2"/>
          </w:tcPr>
          <w:p w14:paraId="69401A7A" w14:textId="77777777" w:rsidR="009B250E" w:rsidRPr="005E52C3" w:rsidRDefault="009B250E" w:rsidP="004D6FC6">
            <w:pPr>
              <w:tabs>
                <w:tab w:val="left" w:pos="142"/>
              </w:tabs>
              <w:spacing w:after="120" w:line="240" w:lineRule="auto"/>
              <w:rPr>
                <w:rFonts w:asciiTheme="minorHAnsi" w:hAnsiTheme="minorHAnsi" w:cs="Arial"/>
                <w:b/>
                <w:sz w:val="20"/>
                <w:szCs w:val="20"/>
                <w:lang w:val="fr-FR"/>
              </w:rPr>
            </w:pPr>
            <w:r w:rsidRPr="005E52C3">
              <w:rPr>
                <w:rFonts w:asciiTheme="minorHAnsi" w:hAnsiTheme="minorHAnsi" w:cs="Arial"/>
                <w:b/>
                <w:sz w:val="20"/>
                <w:szCs w:val="20"/>
                <w:lang w:val="fr-FR"/>
              </w:rPr>
              <w:t xml:space="preserve">Membres </w:t>
            </w:r>
          </w:p>
          <w:p w14:paraId="435B119A" w14:textId="5B44B02E" w:rsidR="009B250E" w:rsidRPr="005E52C3" w:rsidRDefault="009B250E" w:rsidP="000A2756">
            <w:pPr>
              <w:tabs>
                <w:tab w:val="left" w:pos="142"/>
              </w:tabs>
              <w:spacing w:after="120" w:line="240" w:lineRule="auto"/>
              <w:rPr>
                <w:rFonts w:asciiTheme="minorHAnsi" w:hAnsiTheme="minorHAnsi" w:cs="Arial"/>
                <w:b/>
                <w:sz w:val="20"/>
                <w:szCs w:val="20"/>
                <w:lang w:val="fr-FR"/>
              </w:rPr>
            </w:pPr>
            <w:r w:rsidRPr="005E52C3">
              <w:rPr>
                <w:rFonts w:asciiTheme="minorHAnsi" w:hAnsiTheme="minorHAnsi" w:cs="Arial"/>
                <w:sz w:val="20"/>
                <w:szCs w:val="20"/>
                <w:lang w:val="fr-FR"/>
              </w:rPr>
              <w:t>(max 50 mots)</w:t>
            </w:r>
            <w:r w:rsidRPr="005E52C3">
              <w:rPr>
                <w:rFonts w:asciiTheme="minorHAnsi" w:hAnsiTheme="minorHAnsi" w:cs="Arial"/>
                <w:sz w:val="20"/>
                <w:szCs w:val="20"/>
                <w:lang w:val="fr-FR"/>
              </w:rPr>
              <w:tab/>
            </w:r>
          </w:p>
        </w:tc>
        <w:tc>
          <w:tcPr>
            <w:tcW w:w="7230" w:type="dxa"/>
          </w:tcPr>
          <w:p w14:paraId="17BF1ED5" w14:textId="2A4630E8" w:rsidR="009B250E" w:rsidRPr="005E52C3" w:rsidRDefault="009B250E" w:rsidP="003D6AD8">
            <w:pPr>
              <w:tabs>
                <w:tab w:val="left" w:pos="142"/>
              </w:tabs>
              <w:spacing w:after="60" w:line="240" w:lineRule="auto"/>
              <w:jc w:val="both"/>
              <w:rPr>
                <w:rFonts w:asciiTheme="minorHAnsi" w:hAnsiTheme="minorHAnsi" w:cs="Arial"/>
                <w:bCs/>
                <w:sz w:val="18"/>
                <w:szCs w:val="18"/>
                <w:lang w:val="fr-FR"/>
              </w:rPr>
            </w:pPr>
            <w:r w:rsidRPr="005E52C3">
              <w:rPr>
                <w:rFonts w:asciiTheme="minorHAnsi" w:hAnsiTheme="minorHAnsi" w:cs="Arial"/>
                <w:bCs/>
                <w:sz w:val="18"/>
                <w:szCs w:val="18"/>
                <w:lang w:val="fr-FR"/>
              </w:rPr>
              <w:t xml:space="preserve">Combien de membres participent </w:t>
            </w:r>
            <w:r w:rsidR="003D6AD8">
              <w:rPr>
                <w:rFonts w:asciiTheme="minorHAnsi" w:hAnsiTheme="minorHAnsi" w:cs="Arial"/>
                <w:bCs/>
                <w:sz w:val="18"/>
                <w:szCs w:val="18"/>
                <w:lang w:val="fr-FR"/>
              </w:rPr>
              <w:t>à</w:t>
            </w:r>
            <w:r w:rsidR="003D6AD8" w:rsidRPr="005E52C3">
              <w:rPr>
                <w:rFonts w:asciiTheme="minorHAnsi" w:hAnsiTheme="minorHAnsi" w:cs="Arial"/>
                <w:bCs/>
                <w:sz w:val="18"/>
                <w:szCs w:val="18"/>
                <w:lang w:val="fr-FR"/>
              </w:rPr>
              <w:t xml:space="preserve"> </w:t>
            </w:r>
            <w:r w:rsidRPr="005E52C3">
              <w:rPr>
                <w:rFonts w:asciiTheme="minorHAnsi" w:hAnsiTheme="minorHAnsi" w:cs="Arial"/>
                <w:bCs/>
                <w:sz w:val="18"/>
                <w:szCs w:val="18"/>
                <w:lang w:val="fr-FR"/>
              </w:rPr>
              <w:t>l’organisation? Sont-ils homogène</w:t>
            </w:r>
            <w:r w:rsidR="003D6AD8">
              <w:rPr>
                <w:rFonts w:asciiTheme="minorHAnsi" w:hAnsiTheme="minorHAnsi" w:cs="Arial"/>
                <w:bCs/>
                <w:sz w:val="18"/>
                <w:szCs w:val="18"/>
                <w:lang w:val="fr-FR"/>
              </w:rPr>
              <w:t>s</w:t>
            </w:r>
            <w:r w:rsidRPr="005E52C3">
              <w:rPr>
                <w:rFonts w:asciiTheme="minorHAnsi" w:hAnsiTheme="minorHAnsi" w:cs="Arial"/>
                <w:bCs/>
                <w:sz w:val="18"/>
                <w:szCs w:val="18"/>
                <w:lang w:val="fr-FR"/>
              </w:rPr>
              <w:t xml:space="preserve"> / hétérogène</w:t>
            </w:r>
            <w:r w:rsidR="003D6AD8">
              <w:rPr>
                <w:rFonts w:asciiTheme="minorHAnsi" w:hAnsiTheme="minorHAnsi" w:cs="Arial"/>
                <w:bCs/>
                <w:sz w:val="18"/>
                <w:szCs w:val="18"/>
                <w:lang w:val="fr-FR"/>
              </w:rPr>
              <w:t>s</w:t>
            </w:r>
            <w:r w:rsidRPr="005E52C3">
              <w:rPr>
                <w:rFonts w:asciiTheme="minorHAnsi" w:hAnsiTheme="minorHAnsi" w:cs="Arial"/>
                <w:bCs/>
                <w:sz w:val="18"/>
                <w:szCs w:val="18"/>
                <w:lang w:val="fr-FR"/>
              </w:rPr>
              <w:t xml:space="preserve"> en termes de moyens de subsistance, profession, statut social, éducation? Décrivez comment leurs moyens de subsistance sont reliés aux secteurs productifs. Comment l'adhésion </w:t>
            </w:r>
            <w:r w:rsidR="003D6AD8">
              <w:rPr>
                <w:rFonts w:asciiTheme="minorHAnsi" w:hAnsiTheme="minorHAnsi" w:cs="Arial"/>
                <w:bCs/>
                <w:sz w:val="18"/>
                <w:szCs w:val="18"/>
                <w:lang w:val="fr-FR"/>
              </w:rPr>
              <w:t xml:space="preserve">est-elle </w:t>
            </w:r>
            <w:r w:rsidRPr="005E52C3">
              <w:rPr>
                <w:rFonts w:asciiTheme="minorHAnsi" w:hAnsiTheme="minorHAnsi" w:cs="Arial"/>
                <w:bCs/>
                <w:sz w:val="18"/>
                <w:szCs w:val="18"/>
                <w:lang w:val="fr-FR"/>
              </w:rPr>
              <w:t>accordée (ouverte ou restreinte, libre ou frais d'abonnement)?</w:t>
            </w:r>
          </w:p>
        </w:tc>
      </w:tr>
      <w:tr w:rsidR="009B250E" w:rsidRPr="005F61DE" w14:paraId="34237A09" w14:textId="77777777" w:rsidTr="000A2756">
        <w:tc>
          <w:tcPr>
            <w:tcW w:w="2376" w:type="dxa"/>
            <w:gridSpan w:val="2"/>
          </w:tcPr>
          <w:p w14:paraId="5B8B470B" w14:textId="77777777" w:rsidR="009B250E" w:rsidRPr="005E52C3" w:rsidRDefault="009B250E" w:rsidP="004D6FC6">
            <w:pPr>
              <w:tabs>
                <w:tab w:val="left" w:pos="142"/>
              </w:tabs>
              <w:spacing w:after="120" w:line="240" w:lineRule="auto"/>
              <w:rPr>
                <w:rFonts w:asciiTheme="minorHAnsi" w:hAnsiTheme="minorHAnsi" w:cs="Arial"/>
                <w:b/>
                <w:sz w:val="20"/>
                <w:szCs w:val="20"/>
                <w:lang w:val="fr-FR"/>
              </w:rPr>
            </w:pPr>
            <w:r w:rsidRPr="005E52C3">
              <w:rPr>
                <w:rFonts w:asciiTheme="minorHAnsi" w:hAnsiTheme="minorHAnsi" w:cs="Arial"/>
                <w:b/>
                <w:sz w:val="20"/>
                <w:szCs w:val="20"/>
                <w:lang w:val="fr-FR"/>
              </w:rPr>
              <w:t xml:space="preserve">Location / couverture géographique </w:t>
            </w:r>
          </w:p>
          <w:p w14:paraId="4B99B47A" w14:textId="093163DD" w:rsidR="009B250E" w:rsidRPr="005E52C3" w:rsidRDefault="009B250E" w:rsidP="000A2756">
            <w:pPr>
              <w:tabs>
                <w:tab w:val="left" w:pos="142"/>
              </w:tabs>
              <w:spacing w:after="120" w:line="240" w:lineRule="auto"/>
              <w:rPr>
                <w:rFonts w:asciiTheme="minorHAnsi" w:hAnsiTheme="minorHAnsi" w:cs="Arial"/>
                <w:b/>
                <w:bCs/>
                <w:sz w:val="20"/>
                <w:szCs w:val="20"/>
                <w:lang w:val="fr-FR" w:eastAsia="fr-FR"/>
              </w:rPr>
            </w:pPr>
            <w:r w:rsidRPr="005E52C3">
              <w:rPr>
                <w:rFonts w:asciiTheme="minorHAnsi" w:hAnsiTheme="minorHAnsi" w:cs="Arial"/>
                <w:sz w:val="20"/>
                <w:szCs w:val="20"/>
                <w:lang w:val="fr-FR"/>
              </w:rPr>
              <w:t>(max 50 mots)</w:t>
            </w:r>
          </w:p>
        </w:tc>
        <w:tc>
          <w:tcPr>
            <w:tcW w:w="7230" w:type="dxa"/>
          </w:tcPr>
          <w:p w14:paraId="62AD79B8" w14:textId="5C301188" w:rsidR="009B250E" w:rsidRPr="005E52C3" w:rsidRDefault="009B250E" w:rsidP="003D6AD8">
            <w:pPr>
              <w:tabs>
                <w:tab w:val="left" w:pos="142"/>
              </w:tabs>
              <w:spacing w:after="60" w:line="240" w:lineRule="auto"/>
              <w:jc w:val="both"/>
              <w:rPr>
                <w:rFonts w:asciiTheme="minorHAnsi" w:hAnsiTheme="minorHAnsi" w:cs="Arial"/>
                <w:bCs/>
                <w:sz w:val="18"/>
                <w:szCs w:val="18"/>
                <w:lang w:val="fr-FR"/>
              </w:rPr>
            </w:pPr>
            <w:r w:rsidRPr="005E52C3">
              <w:rPr>
                <w:rFonts w:asciiTheme="minorHAnsi" w:hAnsiTheme="minorHAnsi" w:cs="Arial"/>
                <w:bCs/>
                <w:sz w:val="18"/>
                <w:szCs w:val="18"/>
                <w:lang w:val="fr-FR"/>
              </w:rPr>
              <w:t xml:space="preserve">Quelle est la portée géographique </w:t>
            </w:r>
            <w:r w:rsidR="003D6AD8">
              <w:rPr>
                <w:rFonts w:asciiTheme="minorHAnsi" w:hAnsiTheme="minorHAnsi" w:cs="Arial"/>
                <w:bCs/>
                <w:sz w:val="18"/>
                <w:szCs w:val="18"/>
                <w:lang w:val="fr-FR"/>
              </w:rPr>
              <w:t>de</w:t>
            </w:r>
            <w:r w:rsidR="003D6AD8" w:rsidRPr="005E52C3">
              <w:rPr>
                <w:rFonts w:asciiTheme="minorHAnsi" w:hAnsiTheme="minorHAnsi" w:cs="Arial"/>
                <w:bCs/>
                <w:sz w:val="18"/>
                <w:szCs w:val="18"/>
                <w:lang w:val="fr-FR"/>
              </w:rPr>
              <w:t xml:space="preserve"> </w:t>
            </w:r>
            <w:r w:rsidRPr="005E52C3">
              <w:rPr>
                <w:rFonts w:asciiTheme="minorHAnsi" w:hAnsiTheme="minorHAnsi" w:cs="Arial"/>
                <w:bCs/>
                <w:sz w:val="18"/>
                <w:szCs w:val="18"/>
                <w:lang w:val="fr-FR"/>
              </w:rPr>
              <w:t xml:space="preserve">la pratique a été utilisée? </w:t>
            </w:r>
            <w:r w:rsidR="003D6AD8">
              <w:rPr>
                <w:rFonts w:asciiTheme="minorHAnsi" w:hAnsiTheme="minorHAnsi" w:cs="Arial"/>
                <w:bCs/>
                <w:sz w:val="18"/>
                <w:szCs w:val="18"/>
                <w:lang w:val="fr-FR"/>
              </w:rPr>
              <w:t>Veuillez</w:t>
            </w:r>
            <w:r w:rsidRPr="005E52C3">
              <w:rPr>
                <w:rFonts w:asciiTheme="minorHAnsi" w:hAnsiTheme="minorHAnsi" w:cs="Arial"/>
                <w:bCs/>
                <w:sz w:val="18"/>
                <w:szCs w:val="18"/>
                <w:lang w:val="fr-FR"/>
              </w:rPr>
              <w:t xml:space="preserve"> indiquer si possible, le pays, la région, province, district, ville et village. Si possible, ajoutez une carte pour montrer où la pratique a été mise en œuvre.</w:t>
            </w:r>
          </w:p>
        </w:tc>
      </w:tr>
      <w:tr w:rsidR="00D61549" w:rsidRPr="005F61DE" w14:paraId="662C46F4" w14:textId="77777777" w:rsidTr="004B0258">
        <w:tc>
          <w:tcPr>
            <w:tcW w:w="2376" w:type="dxa"/>
            <w:gridSpan w:val="2"/>
          </w:tcPr>
          <w:p w14:paraId="4D15E27E" w14:textId="7886C28A" w:rsidR="00D61549" w:rsidRPr="005E52C3" w:rsidRDefault="009B250E" w:rsidP="009B250E">
            <w:pPr>
              <w:tabs>
                <w:tab w:val="left" w:pos="10740"/>
              </w:tabs>
              <w:spacing w:after="120" w:line="240" w:lineRule="auto"/>
              <w:rPr>
                <w:rFonts w:asciiTheme="minorHAnsi" w:hAnsiTheme="minorHAnsi"/>
                <w:b/>
                <w:bCs/>
                <w:sz w:val="20"/>
                <w:szCs w:val="20"/>
                <w:lang w:val="fr-FR"/>
              </w:rPr>
            </w:pPr>
            <w:r w:rsidRPr="005E52C3">
              <w:rPr>
                <w:rFonts w:asciiTheme="minorHAnsi" w:hAnsiTheme="minorHAnsi"/>
                <w:b/>
                <w:bCs/>
                <w:sz w:val="20"/>
                <w:szCs w:val="20"/>
                <w:lang w:val="fr-FR"/>
              </w:rPr>
              <w:t>Risques</w:t>
            </w:r>
            <w:r w:rsidR="006221F9" w:rsidRPr="005E52C3">
              <w:rPr>
                <w:rFonts w:asciiTheme="minorHAnsi" w:hAnsiTheme="minorHAnsi"/>
                <w:b/>
                <w:bCs/>
                <w:sz w:val="20"/>
                <w:szCs w:val="20"/>
                <w:lang w:val="fr-FR"/>
              </w:rPr>
              <w:t xml:space="preserve"> </w:t>
            </w:r>
            <w:r w:rsidR="00D61549" w:rsidRPr="005E52C3">
              <w:rPr>
                <w:rFonts w:asciiTheme="minorHAnsi" w:hAnsiTheme="minorHAnsi"/>
                <w:b/>
                <w:bCs/>
                <w:sz w:val="20"/>
                <w:szCs w:val="20"/>
                <w:lang w:val="fr-FR"/>
              </w:rPr>
              <w:t>/</w:t>
            </w:r>
            <w:r w:rsidR="006221F9" w:rsidRPr="005E52C3">
              <w:rPr>
                <w:rFonts w:asciiTheme="minorHAnsi" w:hAnsiTheme="minorHAnsi"/>
                <w:b/>
                <w:bCs/>
                <w:sz w:val="20"/>
                <w:szCs w:val="20"/>
                <w:lang w:val="fr-FR"/>
              </w:rPr>
              <w:t xml:space="preserve"> </w:t>
            </w:r>
            <w:r w:rsidRPr="005E52C3">
              <w:rPr>
                <w:rFonts w:asciiTheme="minorHAnsi" w:hAnsiTheme="minorHAnsi"/>
                <w:b/>
                <w:bCs/>
                <w:sz w:val="20"/>
                <w:szCs w:val="20"/>
                <w:lang w:val="fr-FR"/>
              </w:rPr>
              <w:t>menaces</w:t>
            </w:r>
            <w:r w:rsidR="006221F9" w:rsidRPr="005E52C3">
              <w:rPr>
                <w:rFonts w:asciiTheme="minorHAnsi" w:hAnsiTheme="minorHAnsi"/>
                <w:b/>
                <w:bCs/>
                <w:sz w:val="20"/>
                <w:szCs w:val="20"/>
                <w:lang w:val="fr-FR"/>
              </w:rPr>
              <w:t xml:space="preserve"> / </w:t>
            </w:r>
            <w:r w:rsidRPr="005E52C3">
              <w:rPr>
                <w:rFonts w:asciiTheme="minorHAnsi" w:hAnsiTheme="minorHAnsi"/>
                <w:b/>
                <w:bCs/>
                <w:sz w:val="20"/>
                <w:szCs w:val="20"/>
                <w:lang w:val="fr-FR"/>
              </w:rPr>
              <w:t>vulnérabilité</w:t>
            </w:r>
          </w:p>
          <w:p w14:paraId="5588E16E" w14:textId="3BD2AFE0" w:rsidR="000C30AF" w:rsidRPr="005E52C3" w:rsidRDefault="000C30AF" w:rsidP="000A2756">
            <w:pPr>
              <w:tabs>
                <w:tab w:val="left" w:pos="10740"/>
              </w:tabs>
              <w:spacing w:after="120" w:line="240" w:lineRule="auto"/>
              <w:rPr>
                <w:rFonts w:asciiTheme="minorHAnsi" w:hAnsiTheme="minorHAnsi" w:cs="Arial"/>
                <w:b/>
                <w:bCs/>
                <w:sz w:val="20"/>
                <w:szCs w:val="20"/>
                <w:lang w:val="fr-FR" w:eastAsia="fr-FR"/>
              </w:rPr>
            </w:pPr>
            <w:r w:rsidRPr="005E52C3">
              <w:rPr>
                <w:rFonts w:asciiTheme="minorHAnsi" w:hAnsiTheme="minorHAnsi" w:cs="Arial"/>
                <w:sz w:val="20"/>
                <w:szCs w:val="20"/>
                <w:lang w:val="fr-FR"/>
              </w:rPr>
              <w:t xml:space="preserve">(max 100 </w:t>
            </w:r>
            <w:r w:rsidR="009B250E" w:rsidRPr="005E52C3">
              <w:rPr>
                <w:rFonts w:asciiTheme="minorHAnsi" w:hAnsiTheme="minorHAnsi" w:cs="Arial"/>
                <w:sz w:val="20"/>
                <w:szCs w:val="20"/>
                <w:lang w:val="fr-FR"/>
              </w:rPr>
              <w:t>mots</w:t>
            </w:r>
            <w:r w:rsidRPr="005E52C3">
              <w:rPr>
                <w:rFonts w:asciiTheme="minorHAnsi" w:hAnsiTheme="minorHAnsi" w:cs="Arial"/>
                <w:sz w:val="20"/>
                <w:szCs w:val="20"/>
                <w:lang w:val="fr-FR"/>
              </w:rPr>
              <w:t>)</w:t>
            </w:r>
          </w:p>
        </w:tc>
        <w:tc>
          <w:tcPr>
            <w:tcW w:w="7230" w:type="dxa"/>
          </w:tcPr>
          <w:p w14:paraId="3DED6A70" w14:textId="747110D2" w:rsidR="009B250E" w:rsidRPr="005E52C3" w:rsidRDefault="009B250E" w:rsidP="00411718">
            <w:pPr>
              <w:tabs>
                <w:tab w:val="left" w:pos="10740"/>
              </w:tabs>
              <w:spacing w:after="60" w:line="240" w:lineRule="auto"/>
              <w:jc w:val="both"/>
              <w:rPr>
                <w:rFonts w:asciiTheme="minorHAnsi" w:hAnsiTheme="minorHAnsi" w:cs="Arial"/>
                <w:bCs/>
                <w:sz w:val="18"/>
                <w:szCs w:val="18"/>
                <w:lang w:val="fr-FR"/>
              </w:rPr>
            </w:pPr>
            <w:r w:rsidRPr="005E52C3">
              <w:rPr>
                <w:rFonts w:asciiTheme="minorHAnsi" w:hAnsiTheme="minorHAnsi" w:cs="Arial"/>
                <w:bCs/>
                <w:sz w:val="18"/>
                <w:szCs w:val="18"/>
                <w:lang w:val="fr-FR"/>
              </w:rPr>
              <w:t>Quels sont les risques / menaces à traiter (</w:t>
            </w:r>
            <w:r w:rsidRPr="005E52C3">
              <w:rPr>
                <w:rFonts w:asciiTheme="minorHAnsi" w:hAnsiTheme="minorHAnsi"/>
                <w:sz w:val="18"/>
                <w:szCs w:val="18"/>
                <w:lang w:val="fr-FR"/>
              </w:rPr>
              <w:t>de nature économique, naturel / environnemental, sociale / politique ou liés à la santé</w:t>
            </w:r>
            <w:r w:rsidRPr="005E52C3">
              <w:rPr>
                <w:rFonts w:asciiTheme="minorHAnsi" w:hAnsiTheme="minorHAnsi" w:cs="Arial"/>
                <w:bCs/>
                <w:sz w:val="18"/>
                <w:szCs w:val="18"/>
                <w:lang w:val="fr-FR"/>
              </w:rPr>
              <w:t xml:space="preserve">) </w:t>
            </w:r>
            <w:r w:rsidR="00411718" w:rsidRPr="005E52C3">
              <w:rPr>
                <w:rFonts w:asciiTheme="minorHAnsi" w:hAnsiTheme="minorHAnsi" w:cs="Arial"/>
                <w:bCs/>
                <w:sz w:val="18"/>
                <w:szCs w:val="18"/>
                <w:lang w:val="fr-FR"/>
              </w:rPr>
              <w:t>et</w:t>
            </w:r>
            <w:r w:rsidRPr="005E52C3">
              <w:rPr>
                <w:rFonts w:asciiTheme="minorHAnsi" w:hAnsiTheme="minorHAnsi" w:cs="Arial"/>
                <w:bCs/>
                <w:sz w:val="18"/>
                <w:szCs w:val="18"/>
                <w:lang w:val="fr-FR"/>
              </w:rPr>
              <w:t xml:space="preserve"> pourquoi les membres de</w:t>
            </w:r>
            <w:r w:rsidR="00411718" w:rsidRPr="005E52C3">
              <w:rPr>
                <w:rFonts w:asciiTheme="minorHAnsi" w:hAnsiTheme="minorHAnsi" w:cs="Arial"/>
                <w:bCs/>
                <w:sz w:val="18"/>
                <w:szCs w:val="18"/>
                <w:lang w:val="fr-FR"/>
              </w:rPr>
              <w:t xml:space="preserve"> l’organisation</w:t>
            </w:r>
            <w:r w:rsidRPr="005E52C3">
              <w:rPr>
                <w:rFonts w:asciiTheme="minorHAnsi" w:hAnsiTheme="minorHAnsi" w:cs="Arial"/>
                <w:bCs/>
                <w:sz w:val="18"/>
                <w:szCs w:val="18"/>
                <w:lang w:val="fr-FR"/>
              </w:rPr>
              <w:t xml:space="preserve"> peuvent</w:t>
            </w:r>
            <w:r w:rsidR="003D6AD8">
              <w:rPr>
                <w:rFonts w:asciiTheme="minorHAnsi" w:hAnsiTheme="minorHAnsi" w:cs="Arial"/>
                <w:bCs/>
                <w:sz w:val="18"/>
                <w:szCs w:val="18"/>
                <w:lang w:val="fr-FR"/>
              </w:rPr>
              <w:t>-ils</w:t>
            </w:r>
            <w:r w:rsidRPr="005E52C3">
              <w:rPr>
                <w:rFonts w:asciiTheme="minorHAnsi" w:hAnsiTheme="minorHAnsi" w:cs="Arial"/>
                <w:bCs/>
                <w:sz w:val="18"/>
                <w:szCs w:val="18"/>
                <w:lang w:val="fr-FR"/>
              </w:rPr>
              <w:t xml:space="preserve"> être considérés comme vulnérables? Qui s</w:t>
            </w:r>
            <w:r w:rsidR="00411718" w:rsidRPr="005E52C3">
              <w:rPr>
                <w:rFonts w:asciiTheme="minorHAnsi" w:hAnsiTheme="minorHAnsi" w:cs="Arial"/>
                <w:bCs/>
                <w:sz w:val="18"/>
                <w:szCs w:val="18"/>
                <w:lang w:val="fr-FR"/>
              </w:rPr>
              <w:t>ont les plus pénalisés dans l’organisation</w:t>
            </w:r>
            <w:r w:rsidRPr="005E52C3">
              <w:rPr>
                <w:rFonts w:asciiTheme="minorHAnsi" w:hAnsiTheme="minorHAnsi" w:cs="Arial"/>
                <w:bCs/>
                <w:sz w:val="18"/>
                <w:szCs w:val="18"/>
                <w:lang w:val="fr-FR"/>
              </w:rPr>
              <w:t>? Quel est l'impact des risques sur leurs moyens de subsistance (avant et après</w:t>
            </w:r>
            <w:r w:rsidR="003D6AD8">
              <w:rPr>
                <w:rFonts w:asciiTheme="minorHAnsi" w:hAnsiTheme="minorHAnsi" w:cs="Arial"/>
                <w:bCs/>
                <w:sz w:val="18"/>
                <w:szCs w:val="18"/>
                <w:lang w:val="fr-FR"/>
              </w:rPr>
              <w:t xml:space="preserve"> que</w:t>
            </w:r>
            <w:r w:rsidRPr="005E52C3">
              <w:rPr>
                <w:rFonts w:asciiTheme="minorHAnsi" w:hAnsiTheme="minorHAnsi" w:cs="Arial"/>
                <w:bCs/>
                <w:sz w:val="18"/>
                <w:szCs w:val="18"/>
                <w:lang w:val="fr-FR"/>
              </w:rPr>
              <w:t xml:space="preserve"> le risque </w:t>
            </w:r>
            <w:r w:rsidR="003D6AD8">
              <w:rPr>
                <w:rFonts w:asciiTheme="minorHAnsi" w:hAnsiTheme="minorHAnsi" w:cs="Arial"/>
                <w:bCs/>
                <w:sz w:val="18"/>
                <w:szCs w:val="18"/>
                <w:lang w:val="fr-FR"/>
              </w:rPr>
              <w:t xml:space="preserve">ne </w:t>
            </w:r>
            <w:r w:rsidRPr="005E52C3">
              <w:rPr>
                <w:rFonts w:asciiTheme="minorHAnsi" w:hAnsiTheme="minorHAnsi" w:cs="Arial"/>
                <w:bCs/>
                <w:sz w:val="18"/>
                <w:szCs w:val="18"/>
                <w:lang w:val="fr-FR"/>
              </w:rPr>
              <w:t>se produi</w:t>
            </w:r>
            <w:r w:rsidR="003D6AD8">
              <w:rPr>
                <w:rFonts w:asciiTheme="minorHAnsi" w:hAnsiTheme="minorHAnsi" w:cs="Arial"/>
                <w:bCs/>
                <w:sz w:val="18"/>
                <w:szCs w:val="18"/>
                <w:lang w:val="fr-FR"/>
              </w:rPr>
              <w:t>se</w:t>
            </w:r>
            <w:r w:rsidRPr="005E52C3">
              <w:rPr>
                <w:rFonts w:asciiTheme="minorHAnsi" w:hAnsiTheme="minorHAnsi" w:cs="Arial"/>
                <w:bCs/>
                <w:sz w:val="18"/>
                <w:szCs w:val="18"/>
                <w:lang w:val="fr-FR"/>
              </w:rPr>
              <w:t xml:space="preserve">)? Faites particulièrement attention aux différences </w:t>
            </w:r>
            <w:r w:rsidR="00411718" w:rsidRPr="005E52C3">
              <w:rPr>
                <w:rFonts w:asciiTheme="minorHAnsi" w:hAnsiTheme="minorHAnsi" w:cs="Arial"/>
                <w:bCs/>
                <w:sz w:val="18"/>
                <w:szCs w:val="18"/>
                <w:lang w:val="fr-FR"/>
              </w:rPr>
              <w:t>de genre</w:t>
            </w:r>
            <w:r w:rsidRPr="005E52C3">
              <w:rPr>
                <w:rFonts w:asciiTheme="minorHAnsi" w:hAnsiTheme="minorHAnsi" w:cs="Arial"/>
                <w:bCs/>
                <w:sz w:val="18"/>
                <w:szCs w:val="18"/>
                <w:lang w:val="fr-FR"/>
              </w:rPr>
              <w:t>.</w:t>
            </w:r>
          </w:p>
          <w:p w14:paraId="7F3D1A70" w14:textId="350FBAFF" w:rsidR="009B250E" w:rsidRPr="005E52C3" w:rsidRDefault="009B250E" w:rsidP="009B250E">
            <w:pPr>
              <w:tabs>
                <w:tab w:val="left" w:pos="10740"/>
              </w:tabs>
              <w:spacing w:after="60" w:line="240" w:lineRule="auto"/>
              <w:jc w:val="both"/>
              <w:rPr>
                <w:rFonts w:asciiTheme="minorHAnsi" w:hAnsiTheme="minorHAnsi" w:cs="Arial"/>
                <w:bCs/>
                <w:sz w:val="18"/>
                <w:szCs w:val="18"/>
                <w:lang w:val="fr-FR"/>
              </w:rPr>
            </w:pPr>
          </w:p>
        </w:tc>
      </w:tr>
      <w:tr w:rsidR="00D61549" w:rsidRPr="003D6AD8" w14:paraId="2FF6F2B3" w14:textId="77777777" w:rsidTr="004B0258">
        <w:tc>
          <w:tcPr>
            <w:tcW w:w="2376" w:type="dxa"/>
            <w:gridSpan w:val="2"/>
          </w:tcPr>
          <w:p w14:paraId="6952F28D" w14:textId="753E6A7B" w:rsidR="00D61549" w:rsidRPr="005E52C3" w:rsidRDefault="009B250E" w:rsidP="009B250E">
            <w:pPr>
              <w:tabs>
                <w:tab w:val="left" w:pos="142"/>
              </w:tabs>
              <w:spacing w:after="120" w:line="240" w:lineRule="auto"/>
              <w:rPr>
                <w:rFonts w:asciiTheme="minorHAnsi" w:hAnsiTheme="minorHAnsi" w:cs="Arial"/>
                <w:b/>
                <w:bCs/>
                <w:sz w:val="20"/>
                <w:szCs w:val="20"/>
                <w:lang w:val="fr-FR" w:eastAsia="fr-FR"/>
              </w:rPr>
            </w:pPr>
            <w:r w:rsidRPr="005E52C3">
              <w:rPr>
                <w:rFonts w:asciiTheme="minorHAnsi" w:hAnsiTheme="minorHAnsi" w:cs="Arial"/>
                <w:b/>
                <w:bCs/>
                <w:sz w:val="20"/>
                <w:szCs w:val="20"/>
                <w:lang w:val="fr-FR" w:eastAsia="fr-FR"/>
              </w:rPr>
              <w:t>Politiques</w:t>
            </w:r>
          </w:p>
          <w:p w14:paraId="4BAAD9AE" w14:textId="7086F746" w:rsidR="007D1837" w:rsidRPr="005E52C3" w:rsidRDefault="007D1837" w:rsidP="000A2756">
            <w:pPr>
              <w:tabs>
                <w:tab w:val="left" w:pos="142"/>
              </w:tabs>
              <w:spacing w:after="120" w:line="240" w:lineRule="auto"/>
              <w:rPr>
                <w:rFonts w:asciiTheme="minorHAnsi" w:hAnsiTheme="minorHAnsi" w:cs="Arial"/>
                <w:b/>
                <w:bCs/>
                <w:sz w:val="20"/>
                <w:szCs w:val="20"/>
                <w:lang w:val="fr-FR" w:eastAsia="fr-FR"/>
              </w:rPr>
            </w:pPr>
            <w:r w:rsidRPr="005E52C3">
              <w:rPr>
                <w:rFonts w:asciiTheme="minorHAnsi" w:hAnsiTheme="minorHAnsi" w:cs="Arial"/>
                <w:sz w:val="20"/>
                <w:szCs w:val="20"/>
                <w:lang w:val="fr-FR"/>
              </w:rPr>
              <w:t xml:space="preserve">(max 100 </w:t>
            </w:r>
            <w:r w:rsidR="009B250E" w:rsidRPr="005E52C3">
              <w:rPr>
                <w:rFonts w:asciiTheme="minorHAnsi" w:hAnsiTheme="minorHAnsi" w:cs="Arial"/>
                <w:sz w:val="20"/>
                <w:szCs w:val="20"/>
                <w:lang w:val="fr-FR"/>
              </w:rPr>
              <w:t>mots</w:t>
            </w:r>
            <w:r w:rsidRPr="005E52C3">
              <w:rPr>
                <w:rFonts w:asciiTheme="minorHAnsi" w:hAnsiTheme="minorHAnsi" w:cs="Arial"/>
                <w:sz w:val="20"/>
                <w:szCs w:val="20"/>
                <w:lang w:val="fr-FR"/>
              </w:rPr>
              <w:t>)</w:t>
            </w:r>
          </w:p>
        </w:tc>
        <w:tc>
          <w:tcPr>
            <w:tcW w:w="7230" w:type="dxa"/>
          </w:tcPr>
          <w:p w14:paraId="746DB649" w14:textId="157CE640" w:rsidR="00D61549" w:rsidRPr="005E52C3" w:rsidRDefault="009B250E" w:rsidP="003D6AD8">
            <w:pPr>
              <w:tabs>
                <w:tab w:val="left" w:pos="10740"/>
              </w:tabs>
              <w:spacing w:after="60" w:line="240" w:lineRule="auto"/>
              <w:jc w:val="both"/>
              <w:rPr>
                <w:rFonts w:asciiTheme="minorHAnsi" w:hAnsiTheme="minorHAnsi" w:cs="Arial"/>
                <w:bCs/>
                <w:sz w:val="18"/>
                <w:szCs w:val="18"/>
                <w:lang w:val="fr-FR"/>
              </w:rPr>
            </w:pPr>
            <w:r w:rsidRPr="005E52C3">
              <w:rPr>
                <w:rFonts w:asciiTheme="minorHAnsi" w:hAnsiTheme="minorHAnsi" w:cs="Arial"/>
                <w:bCs/>
                <w:sz w:val="18"/>
                <w:szCs w:val="18"/>
                <w:lang w:val="fr-FR"/>
              </w:rPr>
              <w:t xml:space="preserve">Quel est le contexte politique pour le secteur / services dans lesquels opère la pratique? </w:t>
            </w:r>
            <w:r w:rsidR="003D6AD8">
              <w:rPr>
                <w:rFonts w:asciiTheme="minorHAnsi" w:hAnsiTheme="minorHAnsi" w:cs="Arial"/>
                <w:bCs/>
                <w:sz w:val="18"/>
                <w:szCs w:val="18"/>
                <w:lang w:val="fr-FR"/>
              </w:rPr>
              <w:t>L</w:t>
            </w:r>
            <w:r w:rsidRPr="005E52C3">
              <w:rPr>
                <w:rFonts w:asciiTheme="minorHAnsi" w:hAnsiTheme="minorHAnsi" w:cs="Arial"/>
                <w:bCs/>
                <w:sz w:val="18"/>
                <w:szCs w:val="18"/>
                <w:lang w:val="fr-FR"/>
              </w:rPr>
              <w:t xml:space="preserve">a pratique </w:t>
            </w:r>
            <w:r w:rsidR="003D6AD8">
              <w:rPr>
                <w:rFonts w:asciiTheme="minorHAnsi" w:hAnsiTheme="minorHAnsi" w:cs="Arial"/>
                <w:bCs/>
                <w:sz w:val="18"/>
                <w:szCs w:val="18"/>
                <w:lang w:val="fr-FR"/>
              </w:rPr>
              <w:t xml:space="preserve">est-elle </w:t>
            </w:r>
            <w:r w:rsidRPr="005E52C3">
              <w:rPr>
                <w:rFonts w:asciiTheme="minorHAnsi" w:hAnsiTheme="minorHAnsi" w:cs="Arial"/>
                <w:bCs/>
                <w:sz w:val="18"/>
                <w:szCs w:val="18"/>
                <w:lang w:val="fr-FR"/>
              </w:rPr>
              <w:t>facilité</w:t>
            </w:r>
            <w:r w:rsidR="003D6AD8">
              <w:rPr>
                <w:rFonts w:asciiTheme="minorHAnsi" w:hAnsiTheme="minorHAnsi" w:cs="Arial"/>
                <w:bCs/>
                <w:sz w:val="18"/>
                <w:szCs w:val="18"/>
                <w:lang w:val="fr-FR"/>
              </w:rPr>
              <w:t>e</w:t>
            </w:r>
            <w:r w:rsidRPr="005E52C3">
              <w:rPr>
                <w:rFonts w:asciiTheme="minorHAnsi" w:hAnsiTheme="minorHAnsi" w:cs="Arial"/>
                <w:bCs/>
                <w:sz w:val="18"/>
                <w:szCs w:val="18"/>
                <w:lang w:val="fr-FR"/>
              </w:rPr>
              <w:t xml:space="preserve"> / pénalisé</w:t>
            </w:r>
            <w:r w:rsidR="003D6AD8">
              <w:rPr>
                <w:rFonts w:asciiTheme="minorHAnsi" w:hAnsiTheme="minorHAnsi" w:cs="Arial"/>
                <w:bCs/>
                <w:sz w:val="18"/>
                <w:szCs w:val="18"/>
                <w:lang w:val="fr-FR"/>
              </w:rPr>
              <w:t>e</w:t>
            </w:r>
            <w:r w:rsidRPr="005E52C3">
              <w:rPr>
                <w:rFonts w:asciiTheme="minorHAnsi" w:hAnsiTheme="minorHAnsi" w:cs="Arial"/>
                <w:bCs/>
                <w:sz w:val="18"/>
                <w:szCs w:val="18"/>
                <w:lang w:val="fr-FR"/>
              </w:rPr>
              <w:t xml:space="preserve"> par le contexte politique? Ou </w:t>
            </w:r>
            <w:r w:rsidR="003D6AD8">
              <w:rPr>
                <w:rFonts w:asciiTheme="minorHAnsi" w:hAnsiTheme="minorHAnsi" w:cs="Arial"/>
                <w:bCs/>
                <w:sz w:val="18"/>
                <w:szCs w:val="18"/>
                <w:lang w:val="fr-FR"/>
              </w:rPr>
              <w:t xml:space="preserve">bien en </w:t>
            </w:r>
            <w:r w:rsidRPr="005E52C3">
              <w:rPr>
                <w:rFonts w:asciiTheme="minorHAnsi" w:hAnsiTheme="minorHAnsi" w:cs="Arial"/>
                <w:bCs/>
                <w:sz w:val="18"/>
                <w:szCs w:val="18"/>
                <w:lang w:val="fr-FR"/>
              </w:rPr>
              <w:t>est-elle indépendante?</w:t>
            </w:r>
          </w:p>
        </w:tc>
      </w:tr>
      <w:tr w:rsidR="00905459" w:rsidRPr="005F61DE" w14:paraId="4580134F" w14:textId="77777777" w:rsidTr="004B0258">
        <w:tc>
          <w:tcPr>
            <w:tcW w:w="2376" w:type="dxa"/>
            <w:gridSpan w:val="2"/>
          </w:tcPr>
          <w:p w14:paraId="02617B39" w14:textId="6519CD48" w:rsidR="00905459" w:rsidRPr="005E52C3" w:rsidRDefault="009B250E" w:rsidP="000A2756">
            <w:pPr>
              <w:tabs>
                <w:tab w:val="left" w:pos="10740"/>
              </w:tabs>
              <w:spacing w:after="120" w:line="240" w:lineRule="auto"/>
              <w:rPr>
                <w:rFonts w:asciiTheme="minorHAnsi" w:hAnsiTheme="minorHAnsi" w:cs="Arial"/>
                <w:b/>
                <w:bCs/>
                <w:sz w:val="20"/>
                <w:szCs w:val="20"/>
                <w:lang w:val="fr-FR" w:eastAsia="fr-FR"/>
              </w:rPr>
            </w:pPr>
            <w:r w:rsidRPr="005E52C3">
              <w:rPr>
                <w:rFonts w:asciiTheme="minorHAnsi" w:hAnsiTheme="minorHAnsi" w:cs="Arial"/>
                <w:b/>
                <w:bCs/>
                <w:sz w:val="20"/>
                <w:szCs w:val="20"/>
                <w:lang w:val="fr-FR" w:eastAsia="fr-FR"/>
              </w:rPr>
              <w:t>Bénéfices</w:t>
            </w:r>
          </w:p>
          <w:p w14:paraId="2FC99153" w14:textId="3615B608" w:rsidR="007D1837" w:rsidRPr="005E52C3" w:rsidRDefault="007D1837" w:rsidP="000A2756">
            <w:pPr>
              <w:tabs>
                <w:tab w:val="left" w:pos="10740"/>
              </w:tabs>
              <w:spacing w:after="120" w:line="240" w:lineRule="auto"/>
              <w:rPr>
                <w:rFonts w:asciiTheme="minorHAnsi" w:hAnsiTheme="minorHAnsi" w:cs="Arial"/>
                <w:b/>
                <w:bCs/>
                <w:sz w:val="20"/>
                <w:szCs w:val="20"/>
                <w:lang w:val="fr-FR" w:eastAsia="fr-FR"/>
              </w:rPr>
            </w:pPr>
            <w:r w:rsidRPr="005E52C3">
              <w:rPr>
                <w:rFonts w:asciiTheme="minorHAnsi" w:hAnsiTheme="minorHAnsi" w:cs="Arial"/>
                <w:sz w:val="20"/>
                <w:szCs w:val="20"/>
                <w:lang w:val="fr-FR"/>
              </w:rPr>
              <w:t xml:space="preserve">(max 200 </w:t>
            </w:r>
            <w:r w:rsidR="009B250E" w:rsidRPr="005E52C3">
              <w:rPr>
                <w:rFonts w:asciiTheme="minorHAnsi" w:hAnsiTheme="minorHAnsi" w:cs="Arial"/>
                <w:sz w:val="20"/>
                <w:szCs w:val="20"/>
                <w:lang w:val="fr-FR"/>
              </w:rPr>
              <w:t>mots</w:t>
            </w:r>
            <w:r w:rsidRPr="005E52C3">
              <w:rPr>
                <w:rFonts w:asciiTheme="minorHAnsi" w:hAnsiTheme="minorHAnsi" w:cs="Arial"/>
                <w:sz w:val="20"/>
                <w:szCs w:val="20"/>
                <w:lang w:val="fr-FR"/>
              </w:rPr>
              <w:t>)</w:t>
            </w:r>
          </w:p>
        </w:tc>
        <w:tc>
          <w:tcPr>
            <w:tcW w:w="7230" w:type="dxa"/>
          </w:tcPr>
          <w:p w14:paraId="06C44A88" w14:textId="315F65D9" w:rsidR="009B250E" w:rsidRPr="005E52C3" w:rsidRDefault="009B250E" w:rsidP="00DB7F81">
            <w:pPr>
              <w:tabs>
                <w:tab w:val="left" w:pos="10740"/>
              </w:tabs>
              <w:spacing w:after="60" w:line="240" w:lineRule="auto"/>
              <w:jc w:val="both"/>
              <w:rPr>
                <w:rFonts w:asciiTheme="minorHAnsi" w:hAnsiTheme="minorHAnsi" w:cs="Arial"/>
                <w:bCs/>
                <w:sz w:val="18"/>
                <w:szCs w:val="18"/>
                <w:lang w:val="fr-FR"/>
              </w:rPr>
            </w:pPr>
            <w:r w:rsidRPr="005E52C3">
              <w:rPr>
                <w:rFonts w:asciiTheme="minorHAnsi" w:hAnsiTheme="minorHAnsi" w:cs="Arial"/>
                <w:bCs/>
                <w:sz w:val="18"/>
                <w:szCs w:val="18"/>
                <w:lang w:val="fr-FR"/>
              </w:rPr>
              <w:t xml:space="preserve">Quels sont les avantages offerts aux membres par la pratique? </w:t>
            </w:r>
            <w:r w:rsidR="003D6AD8" w:rsidRPr="005E52C3">
              <w:rPr>
                <w:rFonts w:asciiTheme="minorHAnsi" w:hAnsiTheme="minorHAnsi" w:cs="Arial"/>
                <w:bCs/>
                <w:sz w:val="18"/>
                <w:szCs w:val="18"/>
                <w:lang w:val="fr-FR"/>
              </w:rPr>
              <w:t>? Se référer à un ou plusieurs des éléments suivants</w:t>
            </w:r>
            <w:r w:rsidR="003D6AD8">
              <w:rPr>
                <w:rFonts w:asciiTheme="minorHAnsi" w:hAnsiTheme="minorHAnsi" w:cs="Arial"/>
                <w:bCs/>
                <w:sz w:val="18"/>
                <w:szCs w:val="18"/>
                <w:lang w:val="fr-FR"/>
              </w:rPr>
              <w:t>:</w:t>
            </w:r>
          </w:p>
          <w:p w14:paraId="336C0771" w14:textId="429FD012" w:rsidR="009B250E" w:rsidRPr="005E52C3" w:rsidRDefault="009B250E" w:rsidP="005E52C3">
            <w:pPr>
              <w:tabs>
                <w:tab w:val="left" w:pos="10740"/>
              </w:tabs>
              <w:spacing w:after="60" w:line="240" w:lineRule="auto"/>
              <w:jc w:val="both"/>
              <w:rPr>
                <w:rFonts w:asciiTheme="minorHAnsi" w:hAnsiTheme="minorHAnsi" w:cs="Arial"/>
                <w:bCs/>
                <w:sz w:val="18"/>
                <w:szCs w:val="18"/>
                <w:lang w:val="fr-FR"/>
              </w:rPr>
            </w:pPr>
            <w:r w:rsidRPr="005E52C3">
              <w:rPr>
                <w:rFonts w:asciiTheme="minorHAnsi" w:hAnsiTheme="minorHAnsi" w:cs="Arial"/>
                <w:bCs/>
                <w:sz w:val="18"/>
                <w:szCs w:val="18"/>
                <w:lang w:val="fr-FR"/>
              </w:rPr>
              <w:t xml:space="preserve">- </w:t>
            </w:r>
            <w:r w:rsidR="00DB7F81" w:rsidRPr="005E52C3">
              <w:rPr>
                <w:rFonts w:asciiTheme="minorHAnsi" w:hAnsiTheme="minorHAnsi" w:cs="Arial"/>
                <w:bCs/>
                <w:sz w:val="18"/>
                <w:szCs w:val="18"/>
                <w:lang w:val="fr-FR"/>
              </w:rPr>
              <w:t>Liquidité</w:t>
            </w:r>
            <w:r w:rsidRPr="005E52C3">
              <w:rPr>
                <w:rFonts w:asciiTheme="minorHAnsi" w:hAnsiTheme="minorHAnsi" w:cs="Arial"/>
                <w:bCs/>
                <w:sz w:val="18"/>
                <w:szCs w:val="18"/>
                <w:lang w:val="fr-FR"/>
              </w:rPr>
              <w:t xml:space="preserve">: les prêts et le microcrédit (à des prix inférieurs ou des conditions plus favorables, par exemple les achats collectifs; </w:t>
            </w:r>
            <w:r w:rsidR="005E52C3" w:rsidRPr="005E52C3">
              <w:rPr>
                <w:rFonts w:asciiTheme="minorHAnsi" w:hAnsiTheme="minorHAnsi" w:cs="Arial"/>
                <w:bCs/>
                <w:sz w:val="18"/>
                <w:szCs w:val="18"/>
                <w:lang w:val="fr-FR"/>
              </w:rPr>
              <w:t>la fourniture</w:t>
            </w:r>
            <w:r w:rsidRPr="005E52C3">
              <w:rPr>
                <w:rFonts w:asciiTheme="minorHAnsi" w:hAnsiTheme="minorHAnsi" w:cs="Arial"/>
                <w:bCs/>
                <w:sz w:val="18"/>
                <w:szCs w:val="18"/>
                <w:lang w:val="fr-FR"/>
              </w:rPr>
              <w:t xml:space="preserve"> des secours en cas de dénuement et </w:t>
            </w:r>
            <w:r w:rsidR="003D6AD8">
              <w:rPr>
                <w:rFonts w:asciiTheme="minorHAnsi" w:hAnsiTheme="minorHAnsi" w:cs="Arial"/>
                <w:bCs/>
                <w:sz w:val="18"/>
                <w:szCs w:val="18"/>
                <w:lang w:val="fr-FR"/>
              </w:rPr>
              <w:t>l’encouragement</w:t>
            </w:r>
            <w:r w:rsidR="003D6AD8" w:rsidRPr="005E52C3">
              <w:rPr>
                <w:rFonts w:asciiTheme="minorHAnsi" w:hAnsiTheme="minorHAnsi" w:cs="Arial"/>
                <w:bCs/>
                <w:sz w:val="18"/>
                <w:szCs w:val="18"/>
                <w:lang w:val="fr-FR"/>
              </w:rPr>
              <w:t xml:space="preserve"> </w:t>
            </w:r>
            <w:r w:rsidR="003D6AD8">
              <w:rPr>
                <w:rFonts w:asciiTheme="minorHAnsi" w:hAnsiTheme="minorHAnsi" w:cs="Arial"/>
                <w:bCs/>
                <w:sz w:val="18"/>
                <w:szCs w:val="18"/>
                <w:lang w:val="fr-FR"/>
              </w:rPr>
              <w:t>d</w:t>
            </w:r>
            <w:r w:rsidRPr="005E52C3">
              <w:rPr>
                <w:rFonts w:asciiTheme="minorHAnsi" w:hAnsiTheme="minorHAnsi" w:cs="Arial"/>
                <w:bCs/>
                <w:sz w:val="18"/>
                <w:szCs w:val="18"/>
                <w:lang w:val="fr-FR"/>
              </w:rPr>
              <w:t xml:space="preserve">es investissements dans l'agriculture, en particulier ceux présentant des risques </w:t>
            </w:r>
            <w:r w:rsidR="005E52C3" w:rsidRPr="005E52C3">
              <w:rPr>
                <w:rFonts w:asciiTheme="minorHAnsi" w:hAnsiTheme="minorHAnsi" w:cs="Arial"/>
                <w:bCs/>
                <w:sz w:val="18"/>
                <w:szCs w:val="18"/>
                <w:lang w:val="fr-FR"/>
              </w:rPr>
              <w:t xml:space="preserve">et des retours </w:t>
            </w:r>
            <w:r w:rsidRPr="005E52C3">
              <w:rPr>
                <w:rFonts w:asciiTheme="minorHAnsi" w:hAnsiTheme="minorHAnsi" w:cs="Arial"/>
                <w:bCs/>
                <w:sz w:val="18"/>
                <w:szCs w:val="18"/>
                <w:lang w:val="fr-FR"/>
              </w:rPr>
              <w:t>plus élevés)</w:t>
            </w:r>
            <w:r w:rsidR="005E52C3" w:rsidRPr="005E52C3">
              <w:rPr>
                <w:rFonts w:asciiTheme="minorHAnsi" w:hAnsiTheme="minorHAnsi" w:cs="Arial"/>
                <w:bCs/>
                <w:sz w:val="18"/>
                <w:szCs w:val="18"/>
                <w:lang w:val="fr-FR"/>
              </w:rPr>
              <w:t>.</w:t>
            </w:r>
          </w:p>
          <w:p w14:paraId="52665131" w14:textId="24158870" w:rsidR="009B250E" w:rsidRPr="005E52C3" w:rsidRDefault="009B250E" w:rsidP="005E52C3">
            <w:pPr>
              <w:tabs>
                <w:tab w:val="left" w:pos="10740"/>
              </w:tabs>
              <w:spacing w:after="60" w:line="240" w:lineRule="auto"/>
              <w:jc w:val="both"/>
              <w:rPr>
                <w:rFonts w:asciiTheme="minorHAnsi" w:hAnsiTheme="minorHAnsi" w:cs="Arial"/>
                <w:bCs/>
                <w:sz w:val="18"/>
                <w:szCs w:val="18"/>
                <w:lang w:val="fr-FR"/>
              </w:rPr>
            </w:pPr>
            <w:r w:rsidRPr="005E52C3">
              <w:rPr>
                <w:rFonts w:asciiTheme="minorHAnsi" w:hAnsiTheme="minorHAnsi" w:cs="Arial"/>
                <w:bCs/>
                <w:sz w:val="18"/>
                <w:szCs w:val="18"/>
                <w:lang w:val="fr-FR"/>
              </w:rPr>
              <w:t xml:space="preserve">- </w:t>
            </w:r>
            <w:r w:rsidR="005E52C3" w:rsidRPr="005E52C3">
              <w:rPr>
                <w:rFonts w:asciiTheme="minorHAnsi" w:hAnsiTheme="minorHAnsi" w:cs="Arial"/>
                <w:bCs/>
                <w:sz w:val="18"/>
                <w:szCs w:val="18"/>
                <w:lang w:val="fr-FR"/>
              </w:rPr>
              <w:t>Intrants</w:t>
            </w:r>
            <w:r w:rsidRPr="005E52C3">
              <w:rPr>
                <w:rFonts w:asciiTheme="minorHAnsi" w:hAnsiTheme="minorHAnsi" w:cs="Arial"/>
                <w:bCs/>
                <w:sz w:val="18"/>
                <w:szCs w:val="18"/>
                <w:lang w:val="fr-FR"/>
              </w:rPr>
              <w:t xml:space="preserve">, actifs et ressources naturelles (protection des activités agricoles en cas de chocs et </w:t>
            </w:r>
            <w:r w:rsidR="005E52C3" w:rsidRPr="005E52C3">
              <w:rPr>
                <w:rFonts w:asciiTheme="minorHAnsi" w:hAnsiTheme="minorHAnsi" w:cs="Arial"/>
                <w:bCs/>
                <w:sz w:val="18"/>
                <w:szCs w:val="18"/>
                <w:lang w:val="fr-FR"/>
              </w:rPr>
              <w:t>promotion</w:t>
            </w:r>
            <w:r w:rsidRPr="005E52C3">
              <w:rPr>
                <w:rFonts w:asciiTheme="minorHAnsi" w:hAnsiTheme="minorHAnsi" w:cs="Arial"/>
                <w:bCs/>
                <w:sz w:val="18"/>
                <w:szCs w:val="18"/>
                <w:lang w:val="fr-FR"/>
              </w:rPr>
              <w:t xml:space="preserve"> de </w:t>
            </w:r>
            <w:r w:rsidR="005E52C3" w:rsidRPr="005E52C3">
              <w:rPr>
                <w:rFonts w:asciiTheme="minorHAnsi" w:hAnsiTheme="minorHAnsi" w:cs="Arial"/>
                <w:bCs/>
                <w:sz w:val="18"/>
                <w:szCs w:val="18"/>
                <w:lang w:val="fr-FR"/>
              </w:rPr>
              <w:t xml:space="preserve">conditions de vie </w:t>
            </w:r>
            <w:r w:rsidRPr="005E52C3">
              <w:rPr>
                <w:rFonts w:asciiTheme="minorHAnsi" w:hAnsiTheme="minorHAnsi" w:cs="Arial"/>
                <w:bCs/>
                <w:sz w:val="18"/>
                <w:szCs w:val="18"/>
                <w:lang w:val="fr-FR"/>
              </w:rPr>
              <w:t xml:space="preserve">meilleures </w:t>
            </w:r>
            <w:r w:rsidR="005E52C3" w:rsidRPr="005E52C3">
              <w:rPr>
                <w:rFonts w:asciiTheme="minorHAnsi" w:hAnsiTheme="minorHAnsi" w:cs="Arial"/>
                <w:bCs/>
                <w:sz w:val="18"/>
                <w:szCs w:val="18"/>
                <w:lang w:val="fr-FR"/>
              </w:rPr>
              <w:t>et stables</w:t>
            </w:r>
            <w:r w:rsidRPr="005E52C3">
              <w:rPr>
                <w:rFonts w:asciiTheme="minorHAnsi" w:hAnsiTheme="minorHAnsi" w:cs="Arial"/>
                <w:bCs/>
                <w:sz w:val="18"/>
                <w:szCs w:val="18"/>
                <w:lang w:val="fr-FR"/>
              </w:rPr>
              <w:t>)</w:t>
            </w:r>
          </w:p>
          <w:p w14:paraId="3A45A828" w14:textId="09277DEC" w:rsidR="009B250E" w:rsidRPr="005E52C3" w:rsidRDefault="009B250E" w:rsidP="005E52C3">
            <w:pPr>
              <w:tabs>
                <w:tab w:val="left" w:pos="10740"/>
              </w:tabs>
              <w:spacing w:after="60" w:line="240" w:lineRule="auto"/>
              <w:jc w:val="both"/>
              <w:rPr>
                <w:rFonts w:asciiTheme="minorHAnsi" w:hAnsiTheme="minorHAnsi" w:cs="Arial"/>
                <w:bCs/>
                <w:sz w:val="18"/>
                <w:szCs w:val="18"/>
                <w:lang w:val="fr-FR"/>
              </w:rPr>
            </w:pPr>
            <w:r w:rsidRPr="005E52C3">
              <w:rPr>
                <w:rFonts w:asciiTheme="minorHAnsi" w:hAnsiTheme="minorHAnsi" w:cs="Arial"/>
                <w:bCs/>
                <w:sz w:val="18"/>
                <w:szCs w:val="18"/>
                <w:lang w:val="fr-FR"/>
              </w:rPr>
              <w:t xml:space="preserve">- Infrastructures (par exemple, les installations de stockage, </w:t>
            </w:r>
            <w:r w:rsidR="005E52C3" w:rsidRPr="005E52C3">
              <w:rPr>
                <w:rFonts w:asciiTheme="minorHAnsi" w:hAnsiTheme="minorHAnsi" w:cs="Arial"/>
                <w:bCs/>
                <w:sz w:val="18"/>
                <w:szCs w:val="18"/>
                <w:lang w:val="fr-FR"/>
              </w:rPr>
              <w:t>warrantages</w:t>
            </w:r>
            <w:r w:rsidRPr="005E52C3">
              <w:rPr>
                <w:rFonts w:asciiTheme="minorHAnsi" w:hAnsiTheme="minorHAnsi" w:cs="Arial"/>
                <w:bCs/>
                <w:sz w:val="18"/>
                <w:szCs w:val="18"/>
                <w:lang w:val="fr-FR"/>
              </w:rPr>
              <w:t>)</w:t>
            </w:r>
          </w:p>
          <w:p w14:paraId="1D50DAD4" w14:textId="77777777" w:rsidR="009B250E" w:rsidRPr="005E52C3" w:rsidRDefault="009B250E" w:rsidP="009B250E">
            <w:pPr>
              <w:tabs>
                <w:tab w:val="left" w:pos="10740"/>
              </w:tabs>
              <w:spacing w:after="60" w:line="240" w:lineRule="auto"/>
              <w:jc w:val="both"/>
              <w:rPr>
                <w:rFonts w:asciiTheme="minorHAnsi" w:hAnsiTheme="minorHAnsi" w:cs="Arial"/>
                <w:bCs/>
                <w:sz w:val="18"/>
                <w:szCs w:val="18"/>
                <w:lang w:val="fr-FR"/>
              </w:rPr>
            </w:pPr>
            <w:r w:rsidRPr="005E52C3">
              <w:rPr>
                <w:rFonts w:asciiTheme="minorHAnsi" w:hAnsiTheme="minorHAnsi" w:cs="Arial"/>
                <w:bCs/>
                <w:sz w:val="18"/>
                <w:szCs w:val="18"/>
                <w:lang w:val="fr-FR"/>
              </w:rPr>
              <w:t>- Accès à des programmes de micro-assurance</w:t>
            </w:r>
          </w:p>
          <w:p w14:paraId="566D987F" w14:textId="70AEBE0D" w:rsidR="00134C25" w:rsidRPr="005E52C3" w:rsidRDefault="009B250E" w:rsidP="005E52C3">
            <w:pPr>
              <w:tabs>
                <w:tab w:val="left" w:pos="10740"/>
              </w:tabs>
              <w:spacing w:after="60" w:line="240" w:lineRule="auto"/>
              <w:jc w:val="both"/>
              <w:rPr>
                <w:rFonts w:asciiTheme="minorHAnsi" w:hAnsiTheme="minorHAnsi" w:cs="Arial"/>
                <w:bCs/>
                <w:sz w:val="18"/>
                <w:szCs w:val="18"/>
                <w:lang w:val="fr-FR"/>
              </w:rPr>
            </w:pPr>
            <w:r w:rsidRPr="005E52C3">
              <w:rPr>
                <w:rFonts w:asciiTheme="minorHAnsi" w:hAnsiTheme="minorHAnsi" w:cs="Arial"/>
                <w:bCs/>
                <w:sz w:val="18"/>
                <w:szCs w:val="18"/>
                <w:lang w:val="fr-FR"/>
              </w:rPr>
              <w:t xml:space="preserve">- les services sociaux essentiels (par exemple la santé, </w:t>
            </w:r>
            <w:r w:rsidR="005E52C3" w:rsidRPr="005E52C3">
              <w:rPr>
                <w:rFonts w:asciiTheme="minorHAnsi" w:hAnsiTheme="minorHAnsi" w:cs="Arial"/>
                <w:bCs/>
                <w:sz w:val="18"/>
                <w:szCs w:val="18"/>
                <w:lang w:val="fr-FR"/>
              </w:rPr>
              <w:t>l’éducation</w:t>
            </w:r>
            <w:r w:rsidRPr="005E52C3">
              <w:rPr>
                <w:rFonts w:asciiTheme="minorHAnsi" w:hAnsiTheme="minorHAnsi" w:cs="Arial"/>
                <w:bCs/>
                <w:sz w:val="18"/>
                <w:szCs w:val="18"/>
                <w:lang w:val="fr-FR"/>
              </w:rPr>
              <w:t xml:space="preserve"> primaire, </w:t>
            </w:r>
            <w:r w:rsidR="003D6AD8">
              <w:rPr>
                <w:rFonts w:asciiTheme="minorHAnsi" w:hAnsiTheme="minorHAnsi" w:cs="Arial"/>
                <w:bCs/>
                <w:sz w:val="18"/>
                <w:szCs w:val="18"/>
                <w:lang w:val="fr-FR"/>
              </w:rPr>
              <w:t xml:space="preserve">les </w:t>
            </w:r>
            <w:r w:rsidRPr="005E52C3">
              <w:rPr>
                <w:rFonts w:asciiTheme="minorHAnsi" w:hAnsiTheme="minorHAnsi" w:cs="Arial"/>
                <w:bCs/>
                <w:sz w:val="18"/>
                <w:szCs w:val="18"/>
                <w:lang w:val="fr-FR"/>
              </w:rPr>
              <w:t>formation</w:t>
            </w:r>
            <w:r w:rsidR="005E52C3" w:rsidRPr="005E52C3">
              <w:rPr>
                <w:rFonts w:asciiTheme="minorHAnsi" w:hAnsiTheme="minorHAnsi" w:cs="Arial"/>
                <w:bCs/>
                <w:sz w:val="18"/>
                <w:szCs w:val="18"/>
                <w:lang w:val="fr-FR"/>
              </w:rPr>
              <w:t>s professionnel</w:t>
            </w:r>
            <w:r w:rsidR="003D6AD8">
              <w:rPr>
                <w:rFonts w:asciiTheme="minorHAnsi" w:hAnsiTheme="minorHAnsi" w:cs="Arial"/>
                <w:bCs/>
                <w:sz w:val="18"/>
                <w:szCs w:val="18"/>
                <w:lang w:val="fr-FR"/>
              </w:rPr>
              <w:t>le</w:t>
            </w:r>
            <w:r w:rsidR="005E52C3" w:rsidRPr="005E52C3">
              <w:rPr>
                <w:rFonts w:asciiTheme="minorHAnsi" w:hAnsiTheme="minorHAnsi" w:cs="Arial"/>
                <w:bCs/>
                <w:sz w:val="18"/>
                <w:szCs w:val="18"/>
                <w:lang w:val="fr-FR"/>
              </w:rPr>
              <w:t>s</w:t>
            </w:r>
            <w:r w:rsidRPr="005E52C3">
              <w:rPr>
                <w:rFonts w:asciiTheme="minorHAnsi" w:hAnsiTheme="minorHAnsi" w:cs="Arial"/>
                <w:bCs/>
                <w:sz w:val="18"/>
                <w:szCs w:val="18"/>
                <w:lang w:val="fr-FR"/>
              </w:rPr>
              <w:t xml:space="preserve"> de base, l'emploi temporaire)</w:t>
            </w:r>
          </w:p>
        </w:tc>
      </w:tr>
      <w:tr w:rsidR="00134C25" w:rsidRPr="005F61DE" w14:paraId="417F2B70" w14:textId="77777777" w:rsidTr="004B0258">
        <w:tc>
          <w:tcPr>
            <w:tcW w:w="2376" w:type="dxa"/>
            <w:gridSpan w:val="2"/>
          </w:tcPr>
          <w:p w14:paraId="0C0F963E" w14:textId="6BF656BB" w:rsidR="00134C25" w:rsidRPr="005E52C3" w:rsidRDefault="009B250E" w:rsidP="009B250E">
            <w:pPr>
              <w:tabs>
                <w:tab w:val="left" w:pos="142"/>
              </w:tabs>
              <w:spacing w:after="120" w:line="240" w:lineRule="auto"/>
              <w:rPr>
                <w:rFonts w:asciiTheme="minorHAnsi" w:hAnsiTheme="minorHAnsi" w:cs="Arial"/>
                <w:b/>
                <w:sz w:val="20"/>
                <w:szCs w:val="20"/>
                <w:lang w:val="fr-FR"/>
              </w:rPr>
            </w:pPr>
            <w:r w:rsidRPr="005E52C3">
              <w:rPr>
                <w:rFonts w:asciiTheme="minorHAnsi" w:hAnsiTheme="minorHAnsi" w:cs="Arial"/>
                <w:b/>
                <w:sz w:val="20"/>
                <w:szCs w:val="20"/>
                <w:lang w:val="fr-FR"/>
              </w:rPr>
              <w:t>Bénéficiaires</w:t>
            </w:r>
            <w:r w:rsidR="00C40569" w:rsidRPr="005E52C3">
              <w:rPr>
                <w:rFonts w:asciiTheme="minorHAnsi" w:hAnsiTheme="minorHAnsi" w:cs="Arial"/>
                <w:b/>
                <w:sz w:val="20"/>
                <w:szCs w:val="20"/>
                <w:lang w:val="fr-FR"/>
              </w:rPr>
              <w:t xml:space="preserve"> </w:t>
            </w:r>
            <w:r w:rsidRPr="005E52C3">
              <w:rPr>
                <w:rFonts w:asciiTheme="minorHAnsi" w:hAnsiTheme="minorHAnsi" w:cs="Arial"/>
                <w:b/>
                <w:sz w:val="20"/>
                <w:szCs w:val="20"/>
                <w:lang w:val="fr-FR"/>
              </w:rPr>
              <w:t>et</w:t>
            </w:r>
            <w:r w:rsidR="00C40569" w:rsidRPr="005E52C3">
              <w:rPr>
                <w:rFonts w:asciiTheme="minorHAnsi" w:hAnsiTheme="minorHAnsi" w:cs="Arial"/>
                <w:b/>
                <w:sz w:val="20"/>
                <w:szCs w:val="20"/>
                <w:lang w:val="fr-FR"/>
              </w:rPr>
              <w:t xml:space="preserve"> </w:t>
            </w:r>
            <w:r w:rsidRPr="005E52C3">
              <w:rPr>
                <w:rFonts w:asciiTheme="minorHAnsi" w:hAnsiTheme="minorHAnsi" w:cs="Arial"/>
                <w:b/>
                <w:sz w:val="20"/>
                <w:szCs w:val="20"/>
                <w:lang w:val="fr-FR"/>
              </w:rPr>
              <w:t>m</w:t>
            </w:r>
            <w:r w:rsidRPr="005E52C3">
              <w:rPr>
                <w:rFonts w:asciiTheme="minorHAnsi" w:hAnsiTheme="minorHAnsi"/>
                <w:b/>
                <w:bCs/>
                <w:sz w:val="20"/>
                <w:szCs w:val="20"/>
                <w:lang w:val="fr-FR"/>
              </w:rPr>
              <w:t>écanismes</w:t>
            </w:r>
            <w:r w:rsidR="00134C25" w:rsidRPr="005E52C3">
              <w:rPr>
                <w:rFonts w:asciiTheme="minorHAnsi" w:hAnsiTheme="minorHAnsi"/>
                <w:b/>
                <w:bCs/>
                <w:sz w:val="20"/>
                <w:szCs w:val="20"/>
                <w:lang w:val="fr-FR"/>
              </w:rPr>
              <w:t xml:space="preserve"> </w:t>
            </w:r>
          </w:p>
          <w:p w14:paraId="5D718900" w14:textId="4BA12823" w:rsidR="007D1837" w:rsidRPr="005E52C3" w:rsidRDefault="007D1837" w:rsidP="000A2756">
            <w:pPr>
              <w:tabs>
                <w:tab w:val="left" w:pos="10740"/>
              </w:tabs>
              <w:spacing w:after="120" w:line="240" w:lineRule="auto"/>
              <w:rPr>
                <w:rFonts w:asciiTheme="minorHAnsi" w:hAnsiTheme="minorHAnsi" w:cs="Arial"/>
                <w:b/>
                <w:bCs/>
                <w:sz w:val="20"/>
                <w:szCs w:val="20"/>
                <w:lang w:val="fr-FR" w:eastAsia="fr-FR"/>
              </w:rPr>
            </w:pPr>
            <w:r w:rsidRPr="005E52C3">
              <w:rPr>
                <w:rFonts w:asciiTheme="minorHAnsi" w:hAnsiTheme="minorHAnsi" w:cs="Arial"/>
                <w:sz w:val="20"/>
                <w:szCs w:val="20"/>
                <w:lang w:val="fr-FR"/>
              </w:rPr>
              <w:t xml:space="preserve">(max 300 </w:t>
            </w:r>
            <w:r w:rsidR="009B250E" w:rsidRPr="005E52C3">
              <w:rPr>
                <w:rFonts w:asciiTheme="minorHAnsi" w:hAnsiTheme="minorHAnsi" w:cs="Arial"/>
                <w:sz w:val="20"/>
                <w:szCs w:val="20"/>
                <w:lang w:val="fr-FR"/>
              </w:rPr>
              <w:t>mots</w:t>
            </w:r>
            <w:r w:rsidRPr="005E52C3">
              <w:rPr>
                <w:rFonts w:asciiTheme="minorHAnsi" w:hAnsiTheme="minorHAnsi" w:cs="Arial"/>
                <w:sz w:val="20"/>
                <w:szCs w:val="20"/>
                <w:lang w:val="fr-FR"/>
              </w:rPr>
              <w:t>)</w:t>
            </w:r>
          </w:p>
        </w:tc>
        <w:tc>
          <w:tcPr>
            <w:tcW w:w="7230" w:type="dxa"/>
          </w:tcPr>
          <w:p w14:paraId="67A1B3E4" w14:textId="07FE1F14" w:rsidR="00134C25" w:rsidRPr="005E52C3" w:rsidRDefault="009B250E" w:rsidP="003D6AD8">
            <w:pPr>
              <w:tabs>
                <w:tab w:val="left" w:pos="10740"/>
              </w:tabs>
              <w:spacing w:after="60" w:line="240" w:lineRule="auto"/>
              <w:jc w:val="both"/>
              <w:rPr>
                <w:rFonts w:asciiTheme="minorHAnsi" w:hAnsiTheme="minorHAnsi" w:cs="Arial"/>
                <w:bCs/>
                <w:sz w:val="18"/>
                <w:szCs w:val="18"/>
                <w:lang w:val="fr-FR"/>
              </w:rPr>
            </w:pPr>
            <w:r w:rsidRPr="005E52C3">
              <w:rPr>
                <w:rFonts w:asciiTheme="minorHAnsi" w:hAnsiTheme="minorHAnsi" w:cs="Arial"/>
                <w:bCs/>
                <w:sz w:val="18"/>
                <w:szCs w:val="18"/>
                <w:lang w:val="fr-FR"/>
              </w:rPr>
              <w:t xml:space="preserve">Qui a droit à la prestation </w:t>
            </w:r>
            <w:r w:rsidR="005E52C3" w:rsidRPr="005E52C3">
              <w:rPr>
                <w:rFonts w:asciiTheme="minorHAnsi" w:hAnsiTheme="minorHAnsi" w:cs="Arial"/>
                <w:bCs/>
                <w:sz w:val="18"/>
                <w:szCs w:val="18"/>
                <w:lang w:val="fr-FR"/>
              </w:rPr>
              <w:t xml:space="preserve">des services </w:t>
            </w:r>
            <w:r w:rsidRPr="005E52C3">
              <w:rPr>
                <w:rFonts w:asciiTheme="minorHAnsi" w:hAnsiTheme="minorHAnsi" w:cs="Arial"/>
                <w:bCs/>
                <w:sz w:val="18"/>
                <w:szCs w:val="18"/>
                <w:lang w:val="fr-FR"/>
              </w:rPr>
              <w:t>et dans quelle situation? Qui décide: qui reçoit</w:t>
            </w:r>
            <w:r w:rsidR="005E52C3" w:rsidRPr="005E52C3">
              <w:rPr>
                <w:rFonts w:asciiTheme="minorHAnsi" w:hAnsiTheme="minorHAnsi" w:cs="Arial"/>
                <w:bCs/>
                <w:sz w:val="18"/>
                <w:szCs w:val="18"/>
                <w:lang w:val="fr-FR"/>
              </w:rPr>
              <w:t xml:space="preserve"> les bénéfices</w:t>
            </w:r>
            <w:r w:rsidRPr="005E52C3">
              <w:rPr>
                <w:rFonts w:asciiTheme="minorHAnsi" w:hAnsiTheme="minorHAnsi" w:cs="Arial"/>
                <w:bCs/>
                <w:sz w:val="18"/>
                <w:szCs w:val="18"/>
                <w:lang w:val="fr-FR"/>
              </w:rPr>
              <w:t xml:space="preserve">, quand, </w:t>
            </w:r>
            <w:r w:rsidR="005E52C3" w:rsidRPr="005E52C3">
              <w:rPr>
                <w:rFonts w:asciiTheme="minorHAnsi" w:hAnsiTheme="minorHAnsi" w:cs="Arial"/>
                <w:bCs/>
                <w:sz w:val="18"/>
                <w:szCs w:val="18"/>
                <w:lang w:val="fr-FR"/>
              </w:rPr>
              <w:t>dans quelle mesure (si commensurable</w:t>
            </w:r>
            <w:r w:rsidRPr="005E52C3">
              <w:rPr>
                <w:rFonts w:asciiTheme="minorHAnsi" w:hAnsiTheme="minorHAnsi" w:cs="Arial"/>
                <w:bCs/>
                <w:sz w:val="18"/>
                <w:szCs w:val="18"/>
                <w:lang w:val="fr-FR"/>
              </w:rPr>
              <w:t xml:space="preserve">)? Quelles sont les procédures pour délivrer </w:t>
            </w:r>
            <w:r w:rsidR="005E52C3">
              <w:rPr>
                <w:rFonts w:asciiTheme="minorHAnsi" w:hAnsiTheme="minorHAnsi" w:cs="Arial"/>
                <w:bCs/>
                <w:sz w:val="18"/>
                <w:szCs w:val="18"/>
                <w:lang w:val="fr-FR"/>
              </w:rPr>
              <w:t>les bénéfices</w:t>
            </w:r>
            <w:r w:rsidRPr="005E52C3">
              <w:rPr>
                <w:rFonts w:asciiTheme="minorHAnsi" w:hAnsiTheme="minorHAnsi" w:cs="Arial"/>
                <w:bCs/>
                <w:sz w:val="18"/>
                <w:szCs w:val="18"/>
                <w:lang w:val="fr-FR"/>
              </w:rPr>
              <w:t>?</w:t>
            </w:r>
          </w:p>
        </w:tc>
      </w:tr>
      <w:tr w:rsidR="005036C2" w:rsidRPr="005F61DE" w14:paraId="71654D86" w14:textId="77777777" w:rsidTr="004B0258">
        <w:tc>
          <w:tcPr>
            <w:tcW w:w="2376" w:type="dxa"/>
            <w:gridSpan w:val="2"/>
          </w:tcPr>
          <w:p w14:paraId="1ACCD142" w14:textId="77777777" w:rsidR="005036C2" w:rsidRPr="005E52C3" w:rsidRDefault="009944C6" w:rsidP="000A2756">
            <w:pPr>
              <w:tabs>
                <w:tab w:val="left" w:pos="10740"/>
              </w:tabs>
              <w:spacing w:after="120" w:line="240" w:lineRule="auto"/>
              <w:rPr>
                <w:rFonts w:asciiTheme="minorHAnsi" w:hAnsiTheme="minorHAnsi" w:cs="Arial"/>
                <w:b/>
                <w:bCs/>
                <w:sz w:val="20"/>
                <w:szCs w:val="20"/>
                <w:lang w:val="fr-FR" w:eastAsia="fr-FR"/>
              </w:rPr>
            </w:pPr>
            <w:r w:rsidRPr="005E52C3">
              <w:rPr>
                <w:rFonts w:asciiTheme="minorHAnsi" w:hAnsiTheme="minorHAnsi" w:cs="Arial"/>
                <w:b/>
                <w:bCs/>
                <w:sz w:val="20"/>
                <w:szCs w:val="20"/>
                <w:lang w:val="fr-FR" w:eastAsia="fr-FR"/>
              </w:rPr>
              <w:t>Impact</w:t>
            </w:r>
          </w:p>
          <w:p w14:paraId="46B239F5" w14:textId="57351826" w:rsidR="007D1837" w:rsidRPr="005E52C3" w:rsidRDefault="007D1837" w:rsidP="000A2756">
            <w:pPr>
              <w:tabs>
                <w:tab w:val="left" w:pos="10740"/>
              </w:tabs>
              <w:spacing w:after="120" w:line="240" w:lineRule="auto"/>
              <w:rPr>
                <w:rFonts w:asciiTheme="minorHAnsi" w:hAnsiTheme="minorHAnsi" w:cs="Arial"/>
                <w:b/>
                <w:bCs/>
                <w:sz w:val="20"/>
                <w:szCs w:val="20"/>
                <w:lang w:val="fr-FR" w:eastAsia="fr-FR"/>
              </w:rPr>
            </w:pPr>
            <w:r w:rsidRPr="005E52C3">
              <w:rPr>
                <w:rFonts w:asciiTheme="minorHAnsi" w:hAnsiTheme="minorHAnsi" w:cs="Arial"/>
                <w:sz w:val="20"/>
                <w:szCs w:val="20"/>
                <w:lang w:val="fr-FR"/>
              </w:rPr>
              <w:t xml:space="preserve">(max 300 </w:t>
            </w:r>
            <w:r w:rsidR="009B250E" w:rsidRPr="005E52C3">
              <w:rPr>
                <w:rFonts w:asciiTheme="minorHAnsi" w:hAnsiTheme="minorHAnsi" w:cs="Arial"/>
                <w:sz w:val="20"/>
                <w:szCs w:val="20"/>
                <w:lang w:val="fr-FR"/>
              </w:rPr>
              <w:t>mots</w:t>
            </w:r>
            <w:r w:rsidRPr="005E52C3">
              <w:rPr>
                <w:rFonts w:asciiTheme="minorHAnsi" w:hAnsiTheme="minorHAnsi" w:cs="Arial"/>
                <w:sz w:val="20"/>
                <w:szCs w:val="20"/>
                <w:lang w:val="fr-FR"/>
              </w:rPr>
              <w:t>)</w:t>
            </w:r>
          </w:p>
        </w:tc>
        <w:tc>
          <w:tcPr>
            <w:tcW w:w="7230" w:type="dxa"/>
          </w:tcPr>
          <w:p w14:paraId="37859FB4" w14:textId="77777777" w:rsidR="009B250E" w:rsidRPr="005E52C3" w:rsidRDefault="009B250E" w:rsidP="009B250E">
            <w:pPr>
              <w:tabs>
                <w:tab w:val="left" w:pos="10740"/>
              </w:tabs>
              <w:spacing w:after="60" w:line="240" w:lineRule="auto"/>
              <w:jc w:val="both"/>
              <w:rPr>
                <w:rFonts w:asciiTheme="minorHAnsi" w:hAnsiTheme="minorHAnsi" w:cs="Arial"/>
                <w:bCs/>
                <w:sz w:val="18"/>
                <w:szCs w:val="18"/>
                <w:lang w:val="fr-FR"/>
              </w:rPr>
            </w:pPr>
            <w:r w:rsidRPr="005E52C3">
              <w:rPr>
                <w:rFonts w:asciiTheme="minorHAnsi" w:hAnsiTheme="minorHAnsi" w:cs="Arial"/>
                <w:bCs/>
                <w:sz w:val="18"/>
                <w:szCs w:val="18"/>
                <w:lang w:val="fr-FR"/>
              </w:rPr>
              <w:t>Quel a été l'impact (positif ou négatif) de cette pratique sur les bénéficiaires? Se référer à un ou plusieurs des éléments suivants:</w:t>
            </w:r>
          </w:p>
          <w:p w14:paraId="1C4C98C8" w14:textId="6EB8ECB8" w:rsidR="009B250E" w:rsidRPr="005E52C3" w:rsidRDefault="009B250E" w:rsidP="005E52C3">
            <w:pPr>
              <w:tabs>
                <w:tab w:val="left" w:pos="10740"/>
              </w:tabs>
              <w:spacing w:after="60" w:line="240" w:lineRule="auto"/>
              <w:jc w:val="both"/>
              <w:rPr>
                <w:rFonts w:asciiTheme="minorHAnsi" w:hAnsiTheme="minorHAnsi" w:cs="Arial"/>
                <w:bCs/>
                <w:sz w:val="18"/>
                <w:szCs w:val="18"/>
                <w:lang w:val="fr-FR"/>
              </w:rPr>
            </w:pPr>
            <w:r w:rsidRPr="005E52C3">
              <w:rPr>
                <w:rFonts w:asciiTheme="minorHAnsi" w:hAnsiTheme="minorHAnsi" w:cs="Arial"/>
                <w:bCs/>
                <w:sz w:val="18"/>
                <w:szCs w:val="18"/>
                <w:lang w:val="fr-FR"/>
              </w:rPr>
              <w:t>- La résilience, la réduction</w:t>
            </w:r>
            <w:r w:rsidR="005E52C3">
              <w:rPr>
                <w:rFonts w:asciiTheme="minorHAnsi" w:hAnsiTheme="minorHAnsi" w:cs="Arial"/>
                <w:bCs/>
                <w:sz w:val="18"/>
                <w:szCs w:val="18"/>
                <w:lang w:val="fr-FR"/>
              </w:rPr>
              <w:t xml:space="preserve"> et</w:t>
            </w:r>
            <w:r w:rsidRPr="005E52C3">
              <w:rPr>
                <w:rFonts w:asciiTheme="minorHAnsi" w:hAnsiTheme="minorHAnsi" w:cs="Arial"/>
                <w:bCs/>
                <w:sz w:val="18"/>
                <w:szCs w:val="18"/>
                <w:lang w:val="fr-FR"/>
              </w:rPr>
              <w:t xml:space="preserve"> </w:t>
            </w:r>
            <w:r w:rsidR="005E52C3" w:rsidRPr="005E52C3">
              <w:rPr>
                <w:rFonts w:asciiTheme="minorHAnsi" w:hAnsiTheme="minorHAnsi" w:cs="Arial"/>
                <w:bCs/>
                <w:sz w:val="18"/>
                <w:szCs w:val="18"/>
                <w:lang w:val="fr-FR"/>
              </w:rPr>
              <w:t xml:space="preserve">la gestion </w:t>
            </w:r>
            <w:r w:rsidR="005E52C3">
              <w:rPr>
                <w:rFonts w:asciiTheme="minorHAnsi" w:hAnsiTheme="minorHAnsi" w:cs="Arial"/>
                <w:bCs/>
                <w:sz w:val="18"/>
                <w:szCs w:val="18"/>
                <w:lang w:val="fr-FR"/>
              </w:rPr>
              <w:t>des risques, e</w:t>
            </w:r>
            <w:r w:rsidR="003B6F6D">
              <w:rPr>
                <w:rFonts w:asciiTheme="minorHAnsi" w:hAnsiTheme="minorHAnsi" w:cs="Arial"/>
                <w:bCs/>
                <w:sz w:val="18"/>
                <w:szCs w:val="18"/>
                <w:lang w:val="fr-FR"/>
              </w:rPr>
              <w:t>t</w:t>
            </w:r>
            <w:r w:rsidR="005E52C3">
              <w:rPr>
                <w:rFonts w:asciiTheme="minorHAnsi" w:hAnsiTheme="minorHAnsi" w:cs="Arial"/>
                <w:bCs/>
                <w:sz w:val="18"/>
                <w:szCs w:val="18"/>
                <w:lang w:val="fr-FR"/>
              </w:rPr>
              <w:t xml:space="preserve"> l’</w:t>
            </w:r>
            <w:r w:rsidR="005E52C3" w:rsidRPr="005E52C3">
              <w:rPr>
                <w:rFonts w:asciiTheme="minorHAnsi" w:hAnsiTheme="minorHAnsi" w:cs="Arial"/>
                <w:bCs/>
                <w:sz w:val="18"/>
                <w:szCs w:val="18"/>
                <w:lang w:val="fr-FR"/>
              </w:rPr>
              <w:t xml:space="preserve">adaptation </w:t>
            </w:r>
            <w:r w:rsidR="005E52C3">
              <w:rPr>
                <w:rFonts w:asciiTheme="minorHAnsi" w:hAnsiTheme="minorHAnsi" w:cs="Arial"/>
                <w:bCs/>
                <w:sz w:val="18"/>
                <w:szCs w:val="18"/>
                <w:lang w:val="fr-FR"/>
              </w:rPr>
              <w:t>aux</w:t>
            </w:r>
            <w:r w:rsidRPr="005E52C3">
              <w:rPr>
                <w:rFonts w:asciiTheme="minorHAnsi" w:hAnsiTheme="minorHAnsi" w:cs="Arial"/>
                <w:bCs/>
                <w:sz w:val="18"/>
                <w:szCs w:val="18"/>
                <w:lang w:val="fr-FR"/>
              </w:rPr>
              <w:t xml:space="preserve"> risques </w:t>
            </w:r>
          </w:p>
          <w:p w14:paraId="418DE2B5" w14:textId="77777777" w:rsidR="009B250E" w:rsidRPr="005E52C3" w:rsidRDefault="009B250E" w:rsidP="009B250E">
            <w:pPr>
              <w:tabs>
                <w:tab w:val="left" w:pos="10740"/>
              </w:tabs>
              <w:spacing w:after="60" w:line="240" w:lineRule="auto"/>
              <w:jc w:val="both"/>
              <w:rPr>
                <w:rFonts w:asciiTheme="minorHAnsi" w:hAnsiTheme="minorHAnsi" w:cs="Arial"/>
                <w:bCs/>
                <w:sz w:val="18"/>
                <w:szCs w:val="18"/>
                <w:lang w:val="fr-FR"/>
              </w:rPr>
            </w:pPr>
            <w:r w:rsidRPr="005E52C3">
              <w:rPr>
                <w:rFonts w:asciiTheme="minorHAnsi" w:hAnsiTheme="minorHAnsi" w:cs="Arial"/>
                <w:bCs/>
                <w:sz w:val="18"/>
                <w:szCs w:val="18"/>
                <w:lang w:val="fr-FR"/>
              </w:rPr>
              <w:t>- La sécurité alimentaire</w:t>
            </w:r>
          </w:p>
          <w:p w14:paraId="7B3F207A" w14:textId="4D971E3F" w:rsidR="009B250E" w:rsidRPr="005E52C3" w:rsidRDefault="009B250E" w:rsidP="00323192">
            <w:pPr>
              <w:tabs>
                <w:tab w:val="left" w:pos="10740"/>
              </w:tabs>
              <w:spacing w:after="60" w:line="240" w:lineRule="auto"/>
              <w:jc w:val="both"/>
              <w:rPr>
                <w:rFonts w:asciiTheme="minorHAnsi" w:hAnsiTheme="minorHAnsi" w:cs="Arial"/>
                <w:bCs/>
                <w:sz w:val="18"/>
                <w:szCs w:val="18"/>
                <w:lang w:val="fr-FR"/>
              </w:rPr>
            </w:pPr>
            <w:r w:rsidRPr="005E52C3">
              <w:rPr>
                <w:rFonts w:asciiTheme="minorHAnsi" w:hAnsiTheme="minorHAnsi" w:cs="Arial"/>
                <w:bCs/>
                <w:sz w:val="18"/>
                <w:szCs w:val="18"/>
                <w:lang w:val="fr-FR"/>
              </w:rPr>
              <w:t xml:space="preserve">- Augmentation de la production pour atteindre </w:t>
            </w:r>
            <w:r w:rsidR="00323192">
              <w:rPr>
                <w:rFonts w:asciiTheme="minorHAnsi" w:hAnsiTheme="minorHAnsi" w:cs="Arial"/>
                <w:bCs/>
                <w:sz w:val="18"/>
                <w:szCs w:val="18"/>
                <w:lang w:val="fr-FR"/>
              </w:rPr>
              <w:t>la subsistance</w:t>
            </w:r>
            <w:r w:rsidRPr="005E52C3">
              <w:rPr>
                <w:rFonts w:asciiTheme="minorHAnsi" w:hAnsiTheme="minorHAnsi" w:cs="Arial"/>
                <w:bCs/>
                <w:sz w:val="18"/>
                <w:szCs w:val="18"/>
                <w:lang w:val="fr-FR"/>
              </w:rPr>
              <w:t xml:space="preserve"> et </w:t>
            </w:r>
            <w:r w:rsidR="00323192">
              <w:rPr>
                <w:rFonts w:asciiTheme="minorHAnsi" w:hAnsiTheme="minorHAnsi" w:cs="Arial"/>
                <w:bCs/>
                <w:sz w:val="18"/>
                <w:szCs w:val="18"/>
                <w:lang w:val="fr-FR"/>
              </w:rPr>
              <w:t>la</w:t>
            </w:r>
            <w:r w:rsidRPr="005E52C3">
              <w:rPr>
                <w:rFonts w:asciiTheme="minorHAnsi" w:hAnsiTheme="minorHAnsi" w:cs="Arial"/>
                <w:bCs/>
                <w:sz w:val="18"/>
                <w:szCs w:val="18"/>
                <w:lang w:val="fr-FR"/>
              </w:rPr>
              <w:t xml:space="preserve"> couverture </w:t>
            </w:r>
            <w:r w:rsidR="00323192">
              <w:rPr>
                <w:rFonts w:asciiTheme="minorHAnsi" w:hAnsiTheme="minorHAnsi" w:cs="Arial"/>
                <w:bCs/>
                <w:sz w:val="18"/>
                <w:szCs w:val="18"/>
                <w:lang w:val="fr-FR"/>
              </w:rPr>
              <w:t>des</w:t>
            </w:r>
            <w:r w:rsidRPr="005E52C3">
              <w:rPr>
                <w:rFonts w:asciiTheme="minorHAnsi" w:hAnsiTheme="minorHAnsi" w:cs="Arial"/>
                <w:bCs/>
                <w:sz w:val="18"/>
                <w:szCs w:val="18"/>
                <w:lang w:val="fr-FR"/>
              </w:rPr>
              <w:t xml:space="preserve"> services essentiels</w:t>
            </w:r>
          </w:p>
          <w:p w14:paraId="3FCDE9A6" w14:textId="3DBA7482" w:rsidR="009B250E" w:rsidRPr="005E52C3" w:rsidRDefault="009B250E" w:rsidP="009B250E">
            <w:pPr>
              <w:tabs>
                <w:tab w:val="left" w:pos="10740"/>
              </w:tabs>
              <w:spacing w:after="60" w:line="240" w:lineRule="auto"/>
              <w:jc w:val="both"/>
              <w:rPr>
                <w:rFonts w:asciiTheme="minorHAnsi" w:hAnsiTheme="minorHAnsi" w:cs="Arial"/>
                <w:bCs/>
                <w:sz w:val="18"/>
                <w:szCs w:val="18"/>
                <w:lang w:val="fr-FR"/>
              </w:rPr>
            </w:pPr>
            <w:r w:rsidRPr="005E52C3">
              <w:rPr>
                <w:rFonts w:asciiTheme="minorHAnsi" w:hAnsiTheme="minorHAnsi" w:cs="Arial"/>
                <w:bCs/>
                <w:sz w:val="18"/>
                <w:szCs w:val="18"/>
                <w:lang w:val="fr-FR"/>
              </w:rPr>
              <w:t>- L'augmentation</w:t>
            </w:r>
            <w:r w:rsidR="00323192">
              <w:rPr>
                <w:rFonts w:asciiTheme="minorHAnsi" w:hAnsiTheme="minorHAnsi" w:cs="Arial"/>
                <w:bCs/>
                <w:sz w:val="18"/>
                <w:szCs w:val="18"/>
                <w:lang w:val="fr-FR"/>
              </w:rPr>
              <w:t>/la stabilisation</w:t>
            </w:r>
            <w:r w:rsidRPr="005E52C3">
              <w:rPr>
                <w:rFonts w:asciiTheme="minorHAnsi" w:hAnsiTheme="minorHAnsi" w:cs="Arial"/>
                <w:bCs/>
                <w:sz w:val="18"/>
                <w:szCs w:val="18"/>
                <w:lang w:val="fr-FR"/>
              </w:rPr>
              <w:t xml:space="preserve"> des revenus </w:t>
            </w:r>
            <w:r w:rsidR="00323192" w:rsidRPr="005E52C3">
              <w:rPr>
                <w:rFonts w:asciiTheme="minorHAnsi" w:hAnsiTheme="minorHAnsi" w:cs="Arial"/>
                <w:bCs/>
                <w:sz w:val="18"/>
                <w:szCs w:val="18"/>
                <w:lang w:val="fr-FR"/>
              </w:rPr>
              <w:t xml:space="preserve">pour atteindre </w:t>
            </w:r>
            <w:r w:rsidR="00323192">
              <w:rPr>
                <w:rFonts w:asciiTheme="minorHAnsi" w:hAnsiTheme="minorHAnsi" w:cs="Arial"/>
                <w:bCs/>
                <w:sz w:val="18"/>
                <w:szCs w:val="18"/>
                <w:lang w:val="fr-FR"/>
              </w:rPr>
              <w:t>la subsistance</w:t>
            </w:r>
            <w:r w:rsidR="00323192" w:rsidRPr="005E52C3">
              <w:rPr>
                <w:rFonts w:asciiTheme="minorHAnsi" w:hAnsiTheme="minorHAnsi" w:cs="Arial"/>
                <w:bCs/>
                <w:sz w:val="18"/>
                <w:szCs w:val="18"/>
                <w:lang w:val="fr-FR"/>
              </w:rPr>
              <w:t xml:space="preserve"> et </w:t>
            </w:r>
            <w:r w:rsidR="00323192">
              <w:rPr>
                <w:rFonts w:asciiTheme="minorHAnsi" w:hAnsiTheme="minorHAnsi" w:cs="Arial"/>
                <w:bCs/>
                <w:sz w:val="18"/>
                <w:szCs w:val="18"/>
                <w:lang w:val="fr-FR"/>
              </w:rPr>
              <w:t>la</w:t>
            </w:r>
            <w:r w:rsidR="00323192" w:rsidRPr="005E52C3">
              <w:rPr>
                <w:rFonts w:asciiTheme="minorHAnsi" w:hAnsiTheme="minorHAnsi" w:cs="Arial"/>
                <w:bCs/>
                <w:sz w:val="18"/>
                <w:szCs w:val="18"/>
                <w:lang w:val="fr-FR"/>
              </w:rPr>
              <w:t xml:space="preserve"> couverture </w:t>
            </w:r>
            <w:r w:rsidR="00323192">
              <w:rPr>
                <w:rFonts w:asciiTheme="minorHAnsi" w:hAnsiTheme="minorHAnsi" w:cs="Arial"/>
                <w:bCs/>
                <w:sz w:val="18"/>
                <w:szCs w:val="18"/>
                <w:lang w:val="fr-FR"/>
              </w:rPr>
              <w:t>des</w:t>
            </w:r>
            <w:r w:rsidR="00323192" w:rsidRPr="005E52C3">
              <w:rPr>
                <w:rFonts w:asciiTheme="minorHAnsi" w:hAnsiTheme="minorHAnsi" w:cs="Arial"/>
                <w:bCs/>
                <w:sz w:val="18"/>
                <w:szCs w:val="18"/>
                <w:lang w:val="fr-FR"/>
              </w:rPr>
              <w:t xml:space="preserve"> services essentiels</w:t>
            </w:r>
          </w:p>
          <w:p w14:paraId="59894C69" w14:textId="35147565" w:rsidR="009B250E" w:rsidRPr="005E52C3" w:rsidRDefault="009B250E" w:rsidP="00323192">
            <w:pPr>
              <w:tabs>
                <w:tab w:val="left" w:pos="4395"/>
              </w:tabs>
              <w:spacing w:after="60" w:line="240" w:lineRule="auto"/>
              <w:jc w:val="both"/>
              <w:rPr>
                <w:rFonts w:asciiTheme="minorHAnsi" w:hAnsiTheme="minorHAnsi" w:cs="Arial"/>
                <w:bCs/>
                <w:sz w:val="18"/>
                <w:szCs w:val="18"/>
                <w:lang w:val="fr-FR"/>
              </w:rPr>
            </w:pPr>
            <w:r w:rsidRPr="005E52C3">
              <w:rPr>
                <w:rFonts w:asciiTheme="minorHAnsi" w:hAnsiTheme="minorHAnsi" w:cs="Arial"/>
                <w:bCs/>
                <w:sz w:val="18"/>
                <w:szCs w:val="18"/>
                <w:lang w:val="fr-FR"/>
              </w:rPr>
              <w:t>- Accès direct aux services essentiels</w:t>
            </w:r>
            <w:r w:rsidR="00323192">
              <w:rPr>
                <w:rFonts w:asciiTheme="minorHAnsi" w:hAnsiTheme="minorHAnsi" w:cs="Arial"/>
                <w:bCs/>
                <w:sz w:val="18"/>
                <w:szCs w:val="18"/>
                <w:lang w:val="fr-FR"/>
              </w:rPr>
              <w:tab/>
            </w:r>
          </w:p>
          <w:p w14:paraId="03454073" w14:textId="3AFB0241" w:rsidR="009B250E" w:rsidRPr="005E52C3" w:rsidRDefault="009B250E" w:rsidP="00323192">
            <w:pPr>
              <w:tabs>
                <w:tab w:val="left" w:pos="10740"/>
              </w:tabs>
              <w:spacing w:after="60" w:line="240" w:lineRule="auto"/>
              <w:jc w:val="both"/>
              <w:rPr>
                <w:rFonts w:asciiTheme="minorHAnsi" w:hAnsiTheme="minorHAnsi" w:cs="Arial"/>
                <w:bCs/>
                <w:sz w:val="18"/>
                <w:szCs w:val="18"/>
                <w:lang w:val="fr-FR"/>
              </w:rPr>
            </w:pPr>
            <w:r w:rsidRPr="005E52C3">
              <w:rPr>
                <w:rFonts w:asciiTheme="minorHAnsi" w:hAnsiTheme="minorHAnsi" w:cs="Arial"/>
                <w:bCs/>
                <w:sz w:val="18"/>
                <w:szCs w:val="18"/>
                <w:lang w:val="fr-FR"/>
              </w:rPr>
              <w:t xml:space="preserve">- Autres que vous pourriez </w:t>
            </w:r>
            <w:r w:rsidR="00323192">
              <w:rPr>
                <w:rFonts w:asciiTheme="minorHAnsi" w:hAnsiTheme="minorHAnsi" w:cs="Arial"/>
                <w:bCs/>
                <w:sz w:val="18"/>
                <w:szCs w:val="18"/>
                <w:lang w:val="fr-FR"/>
              </w:rPr>
              <w:t>considérer</w:t>
            </w:r>
            <w:r w:rsidRPr="005E52C3">
              <w:rPr>
                <w:rFonts w:asciiTheme="minorHAnsi" w:hAnsiTheme="minorHAnsi" w:cs="Arial"/>
                <w:bCs/>
                <w:sz w:val="18"/>
                <w:szCs w:val="18"/>
                <w:lang w:val="fr-FR"/>
              </w:rPr>
              <w:t xml:space="preserve"> pertinents</w:t>
            </w:r>
          </w:p>
          <w:p w14:paraId="66B2B8B8" w14:textId="600CE356" w:rsidR="005036C2" w:rsidRPr="005E52C3" w:rsidRDefault="009B250E" w:rsidP="00323192">
            <w:pPr>
              <w:tabs>
                <w:tab w:val="left" w:pos="10740"/>
              </w:tabs>
              <w:spacing w:after="100" w:line="240" w:lineRule="auto"/>
              <w:jc w:val="both"/>
              <w:rPr>
                <w:rFonts w:asciiTheme="minorHAnsi" w:hAnsiTheme="minorHAnsi" w:cs="Arial"/>
                <w:bCs/>
                <w:sz w:val="18"/>
                <w:szCs w:val="18"/>
                <w:lang w:val="fr-FR"/>
              </w:rPr>
            </w:pPr>
            <w:r w:rsidRPr="005E52C3">
              <w:rPr>
                <w:rFonts w:asciiTheme="minorHAnsi" w:hAnsiTheme="minorHAnsi" w:cs="Arial"/>
                <w:bCs/>
                <w:sz w:val="18"/>
                <w:szCs w:val="18"/>
                <w:lang w:val="fr-FR"/>
              </w:rPr>
              <w:t>Expliquer comment l'impact peut différer entre les hommes et les femmes.</w:t>
            </w:r>
            <w:r w:rsidR="005036C2" w:rsidRPr="005E52C3">
              <w:rPr>
                <w:rFonts w:asciiTheme="minorHAnsi" w:hAnsiTheme="minorHAnsi" w:cs="Arial"/>
                <w:bCs/>
                <w:sz w:val="18"/>
                <w:szCs w:val="18"/>
                <w:lang w:val="fr-FR"/>
              </w:rPr>
              <w:t xml:space="preserve"> </w:t>
            </w:r>
          </w:p>
        </w:tc>
      </w:tr>
      <w:tr w:rsidR="00891208" w:rsidRPr="005F61DE" w14:paraId="5461A005" w14:textId="77777777" w:rsidTr="004D6FC6">
        <w:trPr>
          <w:trHeight w:val="248"/>
        </w:trPr>
        <w:tc>
          <w:tcPr>
            <w:tcW w:w="2376" w:type="dxa"/>
            <w:gridSpan w:val="2"/>
          </w:tcPr>
          <w:p w14:paraId="3B14E003" w14:textId="77777777" w:rsidR="00891208" w:rsidRPr="00D253E3" w:rsidRDefault="00891208" w:rsidP="004D6FC6">
            <w:pPr>
              <w:tabs>
                <w:tab w:val="left" w:pos="142"/>
              </w:tabs>
              <w:spacing w:after="120" w:line="240" w:lineRule="auto"/>
              <w:rPr>
                <w:rFonts w:asciiTheme="minorHAnsi" w:hAnsiTheme="minorHAnsi" w:cs="Arial"/>
                <w:b/>
                <w:bCs/>
                <w:sz w:val="20"/>
                <w:szCs w:val="20"/>
                <w:lang w:val="fr-FR" w:eastAsia="fr-FR"/>
              </w:rPr>
            </w:pPr>
            <w:r>
              <w:rPr>
                <w:rFonts w:asciiTheme="minorHAnsi" w:hAnsiTheme="minorHAnsi" w:cs="Arial"/>
                <w:b/>
                <w:bCs/>
                <w:sz w:val="20"/>
                <w:szCs w:val="20"/>
                <w:lang w:val="fr-FR" w:eastAsia="fr-FR"/>
              </w:rPr>
              <w:t>Histoire de la pratique</w:t>
            </w:r>
            <w:r w:rsidRPr="00D253E3">
              <w:rPr>
                <w:rFonts w:asciiTheme="minorHAnsi" w:hAnsiTheme="minorHAnsi" w:cs="Arial"/>
                <w:sz w:val="20"/>
                <w:szCs w:val="20"/>
                <w:lang w:val="fr-FR"/>
              </w:rPr>
              <w:t xml:space="preserve"> </w:t>
            </w:r>
            <w:r w:rsidRPr="00D253E3">
              <w:rPr>
                <w:rFonts w:asciiTheme="minorHAnsi" w:hAnsiTheme="minorHAnsi" w:cs="Arial"/>
                <w:sz w:val="20"/>
                <w:szCs w:val="20"/>
                <w:lang w:val="fr-FR"/>
              </w:rPr>
              <w:lastRenderedPageBreak/>
              <w:t xml:space="preserve">(max 300 </w:t>
            </w:r>
            <w:r>
              <w:rPr>
                <w:rFonts w:asciiTheme="minorHAnsi" w:hAnsiTheme="minorHAnsi" w:cs="Arial"/>
                <w:sz w:val="20"/>
                <w:szCs w:val="20"/>
                <w:lang w:val="fr-FR"/>
              </w:rPr>
              <w:t>mots</w:t>
            </w:r>
            <w:r w:rsidRPr="00D253E3">
              <w:rPr>
                <w:rFonts w:asciiTheme="minorHAnsi" w:hAnsiTheme="minorHAnsi" w:cs="Arial"/>
                <w:sz w:val="20"/>
                <w:szCs w:val="20"/>
                <w:lang w:val="fr-FR"/>
              </w:rPr>
              <w:t>)</w:t>
            </w:r>
          </w:p>
        </w:tc>
        <w:tc>
          <w:tcPr>
            <w:tcW w:w="7230" w:type="dxa"/>
          </w:tcPr>
          <w:p w14:paraId="2AE2A85C" w14:textId="6AFDD8CB" w:rsidR="00891208" w:rsidRPr="00B94626" w:rsidRDefault="00891208" w:rsidP="003B6F6D">
            <w:pPr>
              <w:tabs>
                <w:tab w:val="left" w:pos="10740"/>
              </w:tabs>
              <w:spacing w:after="60" w:line="240" w:lineRule="auto"/>
              <w:jc w:val="both"/>
              <w:rPr>
                <w:rFonts w:asciiTheme="minorHAnsi" w:hAnsiTheme="minorHAnsi"/>
                <w:sz w:val="18"/>
                <w:szCs w:val="18"/>
                <w:lang w:val="fr-FR"/>
              </w:rPr>
            </w:pPr>
            <w:r w:rsidRPr="002E601C">
              <w:rPr>
                <w:rFonts w:asciiTheme="minorHAnsi" w:hAnsiTheme="minorHAnsi"/>
                <w:sz w:val="18"/>
                <w:szCs w:val="18"/>
                <w:lang w:val="fr-FR"/>
              </w:rPr>
              <w:lastRenderedPageBreak/>
              <w:t>Décrire la phase de démarrage du mécanisme participati</w:t>
            </w:r>
            <w:r w:rsidR="003B6F6D">
              <w:rPr>
                <w:rFonts w:asciiTheme="minorHAnsi" w:hAnsiTheme="minorHAnsi"/>
                <w:sz w:val="18"/>
                <w:szCs w:val="18"/>
                <w:lang w:val="fr-FR"/>
              </w:rPr>
              <w:t>f</w:t>
            </w:r>
            <w:r w:rsidRPr="002E601C">
              <w:rPr>
                <w:rFonts w:asciiTheme="minorHAnsi" w:hAnsiTheme="minorHAnsi"/>
                <w:sz w:val="18"/>
                <w:szCs w:val="18"/>
                <w:lang w:val="fr-FR"/>
              </w:rPr>
              <w:t xml:space="preserve">, y compris les acteurs concernés et </w:t>
            </w:r>
            <w:r>
              <w:rPr>
                <w:rFonts w:asciiTheme="minorHAnsi" w:hAnsiTheme="minorHAnsi"/>
                <w:sz w:val="18"/>
                <w:szCs w:val="18"/>
                <w:lang w:val="fr-FR"/>
              </w:rPr>
              <w:lastRenderedPageBreak/>
              <w:t>indiqu</w:t>
            </w:r>
            <w:r w:rsidR="003B6F6D">
              <w:rPr>
                <w:rFonts w:asciiTheme="minorHAnsi" w:hAnsiTheme="minorHAnsi"/>
                <w:sz w:val="18"/>
                <w:szCs w:val="18"/>
                <w:lang w:val="fr-FR"/>
              </w:rPr>
              <w:t>er</w:t>
            </w:r>
            <w:r w:rsidRPr="002E601C">
              <w:rPr>
                <w:rFonts w:asciiTheme="minorHAnsi" w:hAnsiTheme="minorHAnsi"/>
                <w:sz w:val="18"/>
                <w:szCs w:val="18"/>
                <w:lang w:val="fr-FR"/>
              </w:rPr>
              <w:t xml:space="preserve"> qui a pris </w:t>
            </w:r>
            <w:r>
              <w:rPr>
                <w:rFonts w:asciiTheme="minorHAnsi" w:hAnsiTheme="minorHAnsi"/>
                <w:sz w:val="18"/>
                <w:szCs w:val="18"/>
                <w:lang w:val="fr-FR"/>
              </w:rPr>
              <w:t>les</w:t>
            </w:r>
            <w:r w:rsidRPr="002E601C">
              <w:rPr>
                <w:rFonts w:asciiTheme="minorHAnsi" w:hAnsiTheme="minorHAnsi"/>
                <w:sz w:val="18"/>
                <w:szCs w:val="18"/>
                <w:lang w:val="fr-FR"/>
              </w:rPr>
              <w:t xml:space="preserve"> décisions. Décrire les événements positifs et négatifs significatifs qui ont eu lieu </w:t>
            </w:r>
            <w:r>
              <w:rPr>
                <w:rFonts w:asciiTheme="minorHAnsi" w:hAnsiTheme="minorHAnsi"/>
                <w:sz w:val="18"/>
                <w:szCs w:val="18"/>
                <w:lang w:val="fr-FR"/>
              </w:rPr>
              <w:t>dans</w:t>
            </w:r>
            <w:r w:rsidRPr="002E601C">
              <w:rPr>
                <w:rFonts w:asciiTheme="minorHAnsi" w:hAnsiTheme="minorHAnsi"/>
                <w:sz w:val="18"/>
                <w:szCs w:val="18"/>
                <w:lang w:val="fr-FR"/>
              </w:rPr>
              <w:t xml:space="preserve"> la période de mise en œuvre. Décrire si et comment la pratique a changé depuis </w:t>
            </w:r>
            <w:r>
              <w:rPr>
                <w:rFonts w:asciiTheme="minorHAnsi" w:hAnsiTheme="minorHAnsi"/>
                <w:sz w:val="18"/>
                <w:szCs w:val="18"/>
                <w:lang w:val="fr-FR"/>
              </w:rPr>
              <w:t>son début</w:t>
            </w:r>
            <w:r w:rsidRPr="002E601C">
              <w:rPr>
                <w:rFonts w:asciiTheme="minorHAnsi" w:hAnsiTheme="minorHAnsi"/>
                <w:sz w:val="18"/>
                <w:szCs w:val="18"/>
                <w:lang w:val="fr-FR"/>
              </w:rPr>
              <w:t>, et qui ou quelle organisation était responsable de faire ce changement.</w:t>
            </w:r>
          </w:p>
        </w:tc>
      </w:tr>
      <w:tr w:rsidR="00891208" w:rsidRPr="005F61DE" w14:paraId="61526CDB" w14:textId="77777777" w:rsidTr="004B0258">
        <w:tc>
          <w:tcPr>
            <w:tcW w:w="2376" w:type="dxa"/>
            <w:gridSpan w:val="2"/>
          </w:tcPr>
          <w:p w14:paraId="0F78494E" w14:textId="77777777" w:rsidR="00891208" w:rsidRPr="00D253E3" w:rsidRDefault="00891208" w:rsidP="004D6FC6">
            <w:pPr>
              <w:tabs>
                <w:tab w:val="left" w:pos="10740"/>
              </w:tabs>
              <w:spacing w:after="120" w:line="240" w:lineRule="auto"/>
              <w:rPr>
                <w:rFonts w:asciiTheme="minorHAnsi" w:hAnsiTheme="minorHAnsi" w:cs="Arial"/>
                <w:b/>
                <w:bCs/>
                <w:sz w:val="20"/>
                <w:szCs w:val="20"/>
                <w:lang w:val="fr-FR"/>
              </w:rPr>
            </w:pPr>
            <w:r>
              <w:rPr>
                <w:rFonts w:asciiTheme="minorHAnsi" w:hAnsiTheme="minorHAnsi" w:cs="Arial"/>
                <w:b/>
                <w:bCs/>
                <w:sz w:val="20"/>
                <w:szCs w:val="20"/>
                <w:lang w:val="fr-FR"/>
              </w:rPr>
              <w:lastRenderedPageBreak/>
              <w:t>Facteurs de succès</w:t>
            </w:r>
          </w:p>
          <w:p w14:paraId="33A1E5FB" w14:textId="14A0F04F" w:rsidR="00891208" w:rsidRPr="005E52C3" w:rsidRDefault="00891208" w:rsidP="000A2756">
            <w:pPr>
              <w:tabs>
                <w:tab w:val="left" w:pos="10740"/>
              </w:tabs>
              <w:spacing w:after="120" w:line="240" w:lineRule="auto"/>
              <w:rPr>
                <w:rFonts w:asciiTheme="minorHAnsi" w:hAnsiTheme="minorHAnsi" w:cs="Arial"/>
                <w:b/>
                <w:bCs/>
                <w:sz w:val="20"/>
                <w:szCs w:val="20"/>
                <w:lang w:val="fr-FR" w:eastAsia="fr-FR"/>
              </w:rPr>
            </w:pPr>
            <w:r w:rsidRPr="00D253E3">
              <w:rPr>
                <w:rFonts w:asciiTheme="minorHAnsi" w:hAnsiTheme="minorHAnsi" w:cs="Arial"/>
                <w:sz w:val="20"/>
                <w:szCs w:val="20"/>
                <w:lang w:val="fr-FR"/>
              </w:rPr>
              <w:t xml:space="preserve">(max 200 </w:t>
            </w:r>
            <w:r>
              <w:rPr>
                <w:rFonts w:asciiTheme="minorHAnsi" w:hAnsiTheme="minorHAnsi" w:cs="Arial"/>
                <w:sz w:val="20"/>
                <w:szCs w:val="20"/>
                <w:lang w:val="fr-FR"/>
              </w:rPr>
              <w:t>mots</w:t>
            </w:r>
            <w:r w:rsidRPr="00D253E3">
              <w:rPr>
                <w:rFonts w:asciiTheme="minorHAnsi" w:hAnsiTheme="minorHAnsi" w:cs="Arial"/>
                <w:sz w:val="20"/>
                <w:szCs w:val="20"/>
                <w:lang w:val="fr-FR"/>
              </w:rPr>
              <w:t>)</w:t>
            </w:r>
          </w:p>
        </w:tc>
        <w:tc>
          <w:tcPr>
            <w:tcW w:w="7230" w:type="dxa"/>
          </w:tcPr>
          <w:p w14:paraId="65008DF2" w14:textId="2772CA2D" w:rsidR="00891208" w:rsidRPr="005E52C3" w:rsidRDefault="00891208" w:rsidP="003B6F6D">
            <w:pPr>
              <w:tabs>
                <w:tab w:val="left" w:pos="10740"/>
              </w:tabs>
              <w:spacing w:after="100" w:line="240" w:lineRule="auto"/>
              <w:jc w:val="both"/>
              <w:rPr>
                <w:rFonts w:asciiTheme="minorHAnsi" w:hAnsiTheme="minorHAnsi" w:cs="Arial"/>
                <w:bCs/>
                <w:sz w:val="18"/>
                <w:szCs w:val="18"/>
                <w:lang w:val="fr-FR" w:eastAsia="fr-FR"/>
              </w:rPr>
            </w:pPr>
            <w:r w:rsidRPr="00891208">
              <w:rPr>
                <w:rFonts w:asciiTheme="minorHAnsi" w:hAnsiTheme="minorHAnsi" w:cs="Arial"/>
                <w:bCs/>
                <w:sz w:val="18"/>
                <w:szCs w:val="18"/>
                <w:lang w:val="fr-FR" w:eastAsia="fr-FR"/>
              </w:rPr>
              <w:t xml:space="preserve">De quelle manière la pratique </w:t>
            </w:r>
            <w:r>
              <w:rPr>
                <w:rFonts w:asciiTheme="minorHAnsi" w:hAnsiTheme="minorHAnsi" w:cs="Arial"/>
                <w:bCs/>
                <w:sz w:val="18"/>
                <w:szCs w:val="18"/>
                <w:lang w:val="fr-FR" w:eastAsia="fr-FR"/>
              </w:rPr>
              <w:t xml:space="preserve">a </w:t>
            </w:r>
            <w:r w:rsidRPr="00891208">
              <w:rPr>
                <w:rFonts w:asciiTheme="minorHAnsi" w:hAnsiTheme="minorHAnsi" w:cs="Arial"/>
                <w:bCs/>
                <w:sz w:val="18"/>
                <w:szCs w:val="18"/>
                <w:lang w:val="fr-FR" w:eastAsia="fr-FR"/>
              </w:rPr>
              <w:t xml:space="preserve">contribué à une amélioration des moyens d'existence des hommes et des femmes? Quelles sont les conditions (institutionnelles, économiques, sociales, et environnementales) qui doivent être en place pour répliquer la pratique avec succès? </w:t>
            </w:r>
            <w:r w:rsidR="003B6F6D">
              <w:rPr>
                <w:rFonts w:asciiTheme="minorHAnsi" w:hAnsiTheme="minorHAnsi" w:cs="Arial"/>
                <w:bCs/>
                <w:sz w:val="18"/>
                <w:szCs w:val="18"/>
                <w:lang w:val="fr-FR" w:eastAsia="fr-FR"/>
              </w:rPr>
              <w:t>Prenez</w:t>
            </w:r>
            <w:r w:rsidR="003B6F6D" w:rsidRPr="00891208">
              <w:rPr>
                <w:rFonts w:asciiTheme="minorHAnsi" w:hAnsiTheme="minorHAnsi" w:cs="Arial"/>
                <w:bCs/>
                <w:sz w:val="18"/>
                <w:szCs w:val="18"/>
                <w:lang w:val="fr-FR" w:eastAsia="fr-FR"/>
              </w:rPr>
              <w:t xml:space="preserve"> </w:t>
            </w:r>
            <w:r w:rsidRPr="00891208">
              <w:rPr>
                <w:rFonts w:asciiTheme="minorHAnsi" w:hAnsiTheme="minorHAnsi" w:cs="Arial"/>
                <w:bCs/>
                <w:sz w:val="18"/>
                <w:szCs w:val="18"/>
                <w:lang w:val="fr-FR" w:eastAsia="fr-FR"/>
              </w:rPr>
              <w:t xml:space="preserve">en compte les facteurs internes, </w:t>
            </w:r>
            <w:r>
              <w:rPr>
                <w:rFonts w:asciiTheme="minorHAnsi" w:hAnsiTheme="minorHAnsi" w:cs="Arial"/>
                <w:bCs/>
                <w:sz w:val="18"/>
                <w:szCs w:val="18"/>
                <w:lang w:val="fr-FR" w:eastAsia="fr-FR"/>
              </w:rPr>
              <w:t>les</w:t>
            </w:r>
            <w:r w:rsidRPr="00891208">
              <w:rPr>
                <w:rFonts w:asciiTheme="minorHAnsi" w:hAnsiTheme="minorHAnsi" w:cs="Arial"/>
                <w:bCs/>
                <w:sz w:val="18"/>
                <w:szCs w:val="18"/>
                <w:lang w:val="fr-FR" w:eastAsia="fr-FR"/>
              </w:rPr>
              <w:t xml:space="preserve"> alliances et </w:t>
            </w:r>
            <w:r>
              <w:rPr>
                <w:rFonts w:asciiTheme="minorHAnsi" w:hAnsiTheme="minorHAnsi" w:cs="Arial"/>
                <w:bCs/>
                <w:sz w:val="18"/>
                <w:szCs w:val="18"/>
                <w:lang w:val="fr-FR" w:eastAsia="fr-FR"/>
              </w:rPr>
              <w:t>les</w:t>
            </w:r>
            <w:r w:rsidRPr="00891208">
              <w:rPr>
                <w:rFonts w:asciiTheme="minorHAnsi" w:hAnsiTheme="minorHAnsi" w:cs="Arial"/>
                <w:bCs/>
                <w:sz w:val="18"/>
                <w:szCs w:val="18"/>
                <w:lang w:val="fr-FR" w:eastAsia="fr-FR"/>
              </w:rPr>
              <w:t xml:space="preserve"> réseaux, et </w:t>
            </w:r>
            <w:r>
              <w:rPr>
                <w:rFonts w:asciiTheme="minorHAnsi" w:hAnsiTheme="minorHAnsi" w:cs="Arial"/>
                <w:bCs/>
                <w:sz w:val="18"/>
                <w:szCs w:val="18"/>
                <w:lang w:val="fr-FR" w:eastAsia="fr-FR"/>
              </w:rPr>
              <w:t>les</w:t>
            </w:r>
            <w:r w:rsidRPr="00891208">
              <w:rPr>
                <w:rFonts w:asciiTheme="minorHAnsi" w:hAnsiTheme="minorHAnsi" w:cs="Arial"/>
                <w:bCs/>
                <w:sz w:val="18"/>
                <w:szCs w:val="18"/>
                <w:lang w:val="fr-FR" w:eastAsia="fr-FR"/>
              </w:rPr>
              <w:t xml:space="preserve"> facteurs externes.</w:t>
            </w:r>
          </w:p>
        </w:tc>
      </w:tr>
      <w:tr w:rsidR="00891208" w:rsidRPr="005E52C3" w14:paraId="6A93212F" w14:textId="77777777" w:rsidTr="004B0258">
        <w:tc>
          <w:tcPr>
            <w:tcW w:w="2376" w:type="dxa"/>
            <w:gridSpan w:val="2"/>
          </w:tcPr>
          <w:p w14:paraId="2ABE4541" w14:textId="77777777" w:rsidR="00891208" w:rsidRPr="00D253E3" w:rsidRDefault="00891208" w:rsidP="004D6FC6">
            <w:pPr>
              <w:tabs>
                <w:tab w:val="left" w:pos="10740"/>
              </w:tabs>
              <w:spacing w:after="120" w:line="240" w:lineRule="auto"/>
              <w:rPr>
                <w:rFonts w:asciiTheme="minorHAnsi" w:hAnsiTheme="minorHAnsi" w:cs="Arial"/>
                <w:b/>
                <w:bCs/>
                <w:sz w:val="20"/>
                <w:szCs w:val="20"/>
                <w:lang w:val="fr-FR"/>
              </w:rPr>
            </w:pPr>
            <w:r w:rsidRPr="00D253E3">
              <w:rPr>
                <w:rFonts w:asciiTheme="minorHAnsi" w:hAnsiTheme="minorHAnsi" w:cs="Arial"/>
                <w:b/>
                <w:bCs/>
                <w:sz w:val="20"/>
                <w:szCs w:val="20"/>
                <w:lang w:val="fr-FR"/>
              </w:rPr>
              <w:t>Contraints</w:t>
            </w:r>
          </w:p>
          <w:p w14:paraId="3226F5A3" w14:textId="60739C03" w:rsidR="00891208" w:rsidRPr="005E52C3" w:rsidRDefault="00891208" w:rsidP="000A2756">
            <w:pPr>
              <w:tabs>
                <w:tab w:val="left" w:pos="10740"/>
              </w:tabs>
              <w:spacing w:after="120" w:line="240" w:lineRule="auto"/>
              <w:rPr>
                <w:rFonts w:asciiTheme="minorHAnsi" w:hAnsiTheme="minorHAnsi" w:cs="Arial"/>
                <w:b/>
                <w:sz w:val="20"/>
                <w:szCs w:val="20"/>
                <w:lang w:val="fr-FR" w:eastAsia="fr-FR"/>
              </w:rPr>
            </w:pPr>
            <w:r w:rsidRPr="00D253E3">
              <w:rPr>
                <w:rFonts w:asciiTheme="minorHAnsi" w:hAnsiTheme="minorHAnsi" w:cs="Arial"/>
                <w:sz w:val="20"/>
                <w:szCs w:val="20"/>
                <w:lang w:val="fr-FR"/>
              </w:rPr>
              <w:t xml:space="preserve">(max 200 </w:t>
            </w:r>
            <w:r>
              <w:rPr>
                <w:rFonts w:asciiTheme="minorHAnsi" w:hAnsiTheme="minorHAnsi" w:cs="Arial"/>
                <w:sz w:val="20"/>
                <w:szCs w:val="20"/>
                <w:lang w:val="fr-FR"/>
              </w:rPr>
              <w:t>mots</w:t>
            </w:r>
            <w:r w:rsidRPr="00D253E3">
              <w:rPr>
                <w:rFonts w:asciiTheme="minorHAnsi" w:hAnsiTheme="minorHAnsi" w:cs="Arial"/>
                <w:sz w:val="20"/>
                <w:szCs w:val="20"/>
                <w:lang w:val="fr-FR"/>
              </w:rPr>
              <w:t>)</w:t>
            </w:r>
            <w:r w:rsidRPr="00D253E3">
              <w:rPr>
                <w:rFonts w:asciiTheme="minorHAnsi" w:hAnsiTheme="minorHAnsi" w:cs="Arial"/>
                <w:b/>
                <w:bCs/>
                <w:sz w:val="20"/>
                <w:szCs w:val="20"/>
                <w:lang w:val="fr-FR" w:eastAsia="fr-FR"/>
              </w:rPr>
              <w:tab/>
            </w:r>
          </w:p>
        </w:tc>
        <w:tc>
          <w:tcPr>
            <w:tcW w:w="7230" w:type="dxa"/>
          </w:tcPr>
          <w:p w14:paraId="1BAA2D28" w14:textId="79C2DF82" w:rsidR="00891208" w:rsidRPr="005E52C3" w:rsidRDefault="00891208" w:rsidP="00891208">
            <w:pPr>
              <w:spacing w:after="100" w:line="240" w:lineRule="auto"/>
              <w:jc w:val="both"/>
              <w:rPr>
                <w:rFonts w:asciiTheme="minorHAnsi" w:hAnsiTheme="minorHAnsi" w:cs="Arial"/>
                <w:bCs/>
                <w:sz w:val="18"/>
                <w:szCs w:val="18"/>
                <w:lang w:val="fr-FR" w:eastAsia="fr-FR"/>
              </w:rPr>
            </w:pPr>
            <w:r w:rsidRPr="00891208">
              <w:rPr>
                <w:rFonts w:asciiTheme="minorHAnsi" w:hAnsiTheme="minorHAnsi" w:cs="Arial"/>
                <w:bCs/>
                <w:sz w:val="18"/>
                <w:szCs w:val="18"/>
                <w:lang w:val="fr-FR" w:eastAsia="fr-FR"/>
              </w:rPr>
              <w:t>Quelles sont le</w:t>
            </w:r>
            <w:r>
              <w:rPr>
                <w:rFonts w:asciiTheme="minorHAnsi" w:hAnsiTheme="minorHAnsi" w:cs="Arial"/>
                <w:bCs/>
                <w:sz w:val="18"/>
                <w:szCs w:val="18"/>
                <w:lang w:val="fr-FR" w:eastAsia="fr-FR"/>
              </w:rPr>
              <w:t>s difficultés rencontrées par l’OR</w:t>
            </w:r>
            <w:r w:rsidRPr="00891208">
              <w:rPr>
                <w:rFonts w:asciiTheme="minorHAnsi" w:hAnsiTheme="minorHAnsi" w:cs="Arial"/>
                <w:bCs/>
                <w:sz w:val="18"/>
                <w:szCs w:val="18"/>
                <w:lang w:val="fr-FR" w:eastAsia="fr-FR"/>
              </w:rPr>
              <w:t xml:space="preserve"> dans l'application de la pratique? Comment </w:t>
            </w:r>
            <w:proofErr w:type="spellStart"/>
            <w:r w:rsidRPr="00891208">
              <w:rPr>
                <w:rFonts w:asciiTheme="minorHAnsi" w:hAnsiTheme="minorHAnsi" w:cs="Arial"/>
                <w:bCs/>
                <w:sz w:val="18"/>
                <w:szCs w:val="18"/>
                <w:lang w:val="fr-FR" w:eastAsia="fr-FR"/>
              </w:rPr>
              <w:t>ont-</w:t>
            </w:r>
            <w:r w:rsidR="003B6F6D">
              <w:rPr>
                <w:rFonts w:asciiTheme="minorHAnsi" w:hAnsiTheme="minorHAnsi" w:cs="Arial"/>
                <w:bCs/>
                <w:sz w:val="18"/>
                <w:szCs w:val="18"/>
                <w:lang w:val="fr-FR" w:eastAsia="fr-FR"/>
              </w:rPr>
              <w:t>e</w:t>
            </w:r>
            <w:r w:rsidRPr="00891208">
              <w:rPr>
                <w:rFonts w:asciiTheme="minorHAnsi" w:hAnsiTheme="minorHAnsi" w:cs="Arial"/>
                <w:bCs/>
                <w:sz w:val="18"/>
                <w:szCs w:val="18"/>
                <w:lang w:val="fr-FR" w:eastAsia="fr-FR"/>
              </w:rPr>
              <w:t>l</w:t>
            </w:r>
            <w:r w:rsidR="003B6F6D">
              <w:rPr>
                <w:rFonts w:asciiTheme="minorHAnsi" w:hAnsiTheme="minorHAnsi" w:cs="Arial"/>
                <w:bCs/>
                <w:sz w:val="18"/>
                <w:szCs w:val="18"/>
                <w:lang w:val="fr-FR" w:eastAsia="fr-FR"/>
              </w:rPr>
              <w:t>le</w:t>
            </w:r>
            <w:r w:rsidRPr="00891208">
              <w:rPr>
                <w:rFonts w:asciiTheme="minorHAnsi" w:hAnsiTheme="minorHAnsi" w:cs="Arial"/>
                <w:bCs/>
                <w:sz w:val="18"/>
                <w:szCs w:val="18"/>
                <w:lang w:val="fr-FR" w:eastAsia="fr-FR"/>
              </w:rPr>
              <w:t>s</w:t>
            </w:r>
            <w:proofErr w:type="spellEnd"/>
            <w:r w:rsidRPr="00891208">
              <w:rPr>
                <w:rFonts w:asciiTheme="minorHAnsi" w:hAnsiTheme="minorHAnsi" w:cs="Arial"/>
                <w:bCs/>
                <w:sz w:val="18"/>
                <w:szCs w:val="18"/>
                <w:lang w:val="fr-FR" w:eastAsia="fr-FR"/>
              </w:rPr>
              <w:t xml:space="preserve"> été abordé</w:t>
            </w:r>
            <w:r w:rsidR="003B6F6D">
              <w:rPr>
                <w:rFonts w:asciiTheme="minorHAnsi" w:hAnsiTheme="minorHAnsi" w:cs="Arial"/>
                <w:bCs/>
                <w:sz w:val="18"/>
                <w:szCs w:val="18"/>
                <w:lang w:val="fr-FR" w:eastAsia="fr-FR"/>
              </w:rPr>
              <w:t>e</w:t>
            </w:r>
            <w:r w:rsidRPr="00891208">
              <w:rPr>
                <w:rFonts w:asciiTheme="minorHAnsi" w:hAnsiTheme="minorHAnsi" w:cs="Arial"/>
                <w:bCs/>
                <w:sz w:val="18"/>
                <w:szCs w:val="18"/>
                <w:lang w:val="fr-FR" w:eastAsia="fr-FR"/>
              </w:rPr>
              <w:t>s?</w:t>
            </w:r>
          </w:p>
        </w:tc>
      </w:tr>
      <w:tr w:rsidR="00891208" w:rsidRPr="00D253E3" w14:paraId="1A24DD85" w14:textId="77777777" w:rsidTr="004D6FC6">
        <w:tc>
          <w:tcPr>
            <w:tcW w:w="2376" w:type="dxa"/>
            <w:gridSpan w:val="2"/>
          </w:tcPr>
          <w:p w14:paraId="15D5ED15" w14:textId="44058326" w:rsidR="00891208" w:rsidRPr="00D253E3" w:rsidRDefault="00891208" w:rsidP="004D6FC6">
            <w:pPr>
              <w:tabs>
                <w:tab w:val="left" w:pos="10740"/>
              </w:tabs>
              <w:spacing w:after="120" w:line="240" w:lineRule="auto"/>
              <w:rPr>
                <w:rFonts w:asciiTheme="minorHAnsi" w:hAnsiTheme="minorHAnsi" w:cs="Arial"/>
                <w:b/>
                <w:bCs/>
                <w:sz w:val="20"/>
                <w:szCs w:val="20"/>
                <w:lang w:val="fr-FR" w:eastAsia="fr-FR"/>
              </w:rPr>
            </w:pPr>
            <w:r>
              <w:rPr>
                <w:rFonts w:asciiTheme="minorHAnsi" w:hAnsiTheme="minorHAnsi" w:cs="Arial"/>
                <w:b/>
                <w:bCs/>
                <w:sz w:val="20"/>
                <w:szCs w:val="20"/>
                <w:lang w:val="fr-FR" w:eastAsia="fr-FR"/>
              </w:rPr>
              <w:t>L</w:t>
            </w:r>
            <w:r w:rsidR="003B6F6D">
              <w:rPr>
                <w:rFonts w:asciiTheme="minorHAnsi" w:hAnsiTheme="minorHAnsi" w:cs="Arial"/>
                <w:b/>
                <w:bCs/>
                <w:sz w:val="20"/>
                <w:szCs w:val="20"/>
                <w:lang w:val="fr-FR" w:eastAsia="fr-FR"/>
              </w:rPr>
              <w:t>eç</w:t>
            </w:r>
            <w:r>
              <w:rPr>
                <w:rFonts w:asciiTheme="minorHAnsi" w:hAnsiTheme="minorHAnsi" w:cs="Arial"/>
                <w:b/>
                <w:bCs/>
                <w:sz w:val="20"/>
                <w:szCs w:val="20"/>
                <w:lang w:val="fr-FR" w:eastAsia="fr-FR"/>
              </w:rPr>
              <w:t>ons apprises</w:t>
            </w:r>
          </w:p>
          <w:p w14:paraId="4AF4FB65" w14:textId="77777777" w:rsidR="00891208" w:rsidRPr="00D253E3" w:rsidRDefault="00891208" w:rsidP="004D6FC6">
            <w:pPr>
              <w:tabs>
                <w:tab w:val="left" w:pos="10740"/>
              </w:tabs>
              <w:spacing w:after="120" w:line="240" w:lineRule="auto"/>
              <w:rPr>
                <w:rFonts w:asciiTheme="minorHAnsi" w:hAnsiTheme="minorHAnsi" w:cs="Arial"/>
                <w:b/>
                <w:bCs/>
                <w:sz w:val="20"/>
                <w:szCs w:val="20"/>
                <w:lang w:val="fr-FR" w:eastAsia="fr-FR"/>
              </w:rPr>
            </w:pPr>
            <w:r w:rsidRPr="00D253E3">
              <w:rPr>
                <w:rFonts w:asciiTheme="minorHAnsi" w:hAnsiTheme="minorHAnsi" w:cs="Arial"/>
                <w:sz w:val="20"/>
                <w:szCs w:val="20"/>
                <w:lang w:val="fr-FR"/>
              </w:rPr>
              <w:t xml:space="preserve">(max 200 </w:t>
            </w:r>
            <w:r>
              <w:rPr>
                <w:rFonts w:asciiTheme="minorHAnsi" w:hAnsiTheme="minorHAnsi" w:cs="Arial"/>
                <w:sz w:val="20"/>
                <w:szCs w:val="20"/>
                <w:lang w:val="fr-FR"/>
              </w:rPr>
              <w:t>mots</w:t>
            </w:r>
            <w:r w:rsidRPr="00D253E3">
              <w:rPr>
                <w:rFonts w:asciiTheme="minorHAnsi" w:hAnsiTheme="minorHAnsi" w:cs="Arial"/>
                <w:sz w:val="20"/>
                <w:szCs w:val="20"/>
                <w:lang w:val="fr-FR"/>
              </w:rPr>
              <w:t>)</w:t>
            </w:r>
          </w:p>
        </w:tc>
        <w:tc>
          <w:tcPr>
            <w:tcW w:w="7230" w:type="dxa"/>
          </w:tcPr>
          <w:p w14:paraId="335D3772" w14:textId="77777777" w:rsidR="00891208" w:rsidRPr="006E788C" w:rsidRDefault="00891208" w:rsidP="004D6FC6">
            <w:pPr>
              <w:tabs>
                <w:tab w:val="left" w:pos="10740"/>
              </w:tabs>
              <w:spacing w:after="60" w:line="240" w:lineRule="auto"/>
              <w:jc w:val="both"/>
              <w:rPr>
                <w:rFonts w:asciiTheme="minorHAnsi" w:hAnsiTheme="minorHAnsi" w:cs="Arial"/>
                <w:bCs/>
                <w:sz w:val="18"/>
                <w:szCs w:val="18"/>
                <w:lang w:eastAsia="fr-FR"/>
              </w:rPr>
            </w:pPr>
            <w:r w:rsidRPr="002E601C">
              <w:rPr>
                <w:rFonts w:asciiTheme="minorHAnsi" w:hAnsiTheme="minorHAnsi"/>
                <w:sz w:val="18"/>
                <w:szCs w:val="18"/>
                <w:lang w:val="fr-FR"/>
              </w:rPr>
              <w:t>Quelles sont les autres messages clés et les leçons apprises à emporter de l'expérience de la pratique pour les hommes autant que pour les femmes?</w:t>
            </w:r>
            <w:r w:rsidRPr="00DA3322">
              <w:rPr>
                <w:rFonts w:asciiTheme="minorHAnsi" w:hAnsiTheme="minorHAnsi" w:cs="Arial"/>
                <w:bCs/>
                <w:sz w:val="18"/>
                <w:szCs w:val="18"/>
                <w:lang w:val="fr-FR" w:eastAsia="fr-FR"/>
              </w:rPr>
              <w:tab/>
            </w:r>
            <w:r w:rsidRPr="00D253E3">
              <w:rPr>
                <w:rFonts w:asciiTheme="minorHAnsi" w:hAnsiTheme="minorHAnsi" w:cs="Arial"/>
                <w:bCs/>
                <w:sz w:val="18"/>
                <w:szCs w:val="18"/>
                <w:lang w:val="fr-FR" w:eastAsia="fr-FR"/>
              </w:rPr>
              <w:t>Problème rencontré et situation de départ</w:t>
            </w:r>
            <w:r w:rsidRPr="00D253E3">
              <w:rPr>
                <w:rFonts w:asciiTheme="minorHAnsi" w:hAnsiTheme="minorHAnsi" w:cs="Arial"/>
                <w:bCs/>
                <w:sz w:val="18"/>
                <w:szCs w:val="18"/>
                <w:lang w:val="fr-FR" w:eastAsia="fr-FR"/>
              </w:rPr>
              <w:tab/>
            </w:r>
          </w:p>
        </w:tc>
      </w:tr>
      <w:tr w:rsidR="00891208" w:rsidRPr="005F61DE" w14:paraId="6C88B008" w14:textId="77777777" w:rsidTr="004D6FC6">
        <w:tc>
          <w:tcPr>
            <w:tcW w:w="2376" w:type="dxa"/>
            <w:gridSpan w:val="2"/>
          </w:tcPr>
          <w:p w14:paraId="1352E746" w14:textId="77777777" w:rsidR="00891208" w:rsidRPr="00D253E3" w:rsidRDefault="00891208" w:rsidP="004D6FC6">
            <w:pPr>
              <w:tabs>
                <w:tab w:val="left" w:pos="142"/>
                <w:tab w:val="left" w:pos="2977"/>
              </w:tabs>
              <w:spacing w:after="120" w:line="240" w:lineRule="auto"/>
              <w:rPr>
                <w:rFonts w:asciiTheme="minorHAnsi" w:hAnsiTheme="minorHAnsi" w:cs="Arial"/>
                <w:b/>
                <w:bCs/>
                <w:sz w:val="20"/>
                <w:szCs w:val="20"/>
                <w:lang w:val="fr-FR" w:eastAsia="fr-FR"/>
              </w:rPr>
            </w:pPr>
            <w:r w:rsidRPr="00D253E3">
              <w:rPr>
                <w:rFonts w:asciiTheme="minorHAnsi" w:hAnsiTheme="minorHAnsi" w:cs="Arial"/>
                <w:b/>
                <w:bCs/>
                <w:sz w:val="20"/>
                <w:szCs w:val="20"/>
                <w:lang w:val="fr-FR" w:eastAsia="fr-FR"/>
              </w:rPr>
              <w:t>Conclusion</w:t>
            </w:r>
          </w:p>
          <w:p w14:paraId="6E7F257E" w14:textId="77777777" w:rsidR="00891208" w:rsidRPr="00D253E3" w:rsidRDefault="00891208" w:rsidP="004D6FC6">
            <w:pPr>
              <w:tabs>
                <w:tab w:val="left" w:pos="142"/>
                <w:tab w:val="left" w:pos="2977"/>
              </w:tabs>
              <w:spacing w:after="120" w:line="240" w:lineRule="auto"/>
              <w:rPr>
                <w:rFonts w:asciiTheme="minorHAnsi" w:hAnsiTheme="minorHAnsi" w:cs="Arial"/>
                <w:b/>
                <w:bCs/>
                <w:sz w:val="20"/>
                <w:szCs w:val="20"/>
                <w:lang w:val="fr-FR" w:eastAsia="fr-FR"/>
              </w:rPr>
            </w:pPr>
            <w:r w:rsidRPr="00D253E3">
              <w:rPr>
                <w:rFonts w:asciiTheme="minorHAnsi" w:hAnsiTheme="minorHAnsi" w:cs="Arial"/>
                <w:sz w:val="20"/>
                <w:szCs w:val="20"/>
                <w:lang w:val="fr-FR"/>
              </w:rPr>
              <w:t xml:space="preserve">(max 200 </w:t>
            </w:r>
            <w:r>
              <w:rPr>
                <w:rFonts w:asciiTheme="minorHAnsi" w:hAnsiTheme="minorHAnsi" w:cs="Arial"/>
                <w:sz w:val="20"/>
                <w:szCs w:val="20"/>
                <w:lang w:val="fr-FR"/>
              </w:rPr>
              <w:t>mots</w:t>
            </w:r>
            <w:r w:rsidRPr="00D253E3">
              <w:rPr>
                <w:rFonts w:asciiTheme="minorHAnsi" w:hAnsiTheme="minorHAnsi" w:cs="Arial"/>
                <w:sz w:val="20"/>
                <w:szCs w:val="20"/>
                <w:lang w:val="fr-FR"/>
              </w:rPr>
              <w:t>)</w:t>
            </w:r>
          </w:p>
        </w:tc>
        <w:tc>
          <w:tcPr>
            <w:tcW w:w="7230" w:type="dxa"/>
          </w:tcPr>
          <w:p w14:paraId="1ECE5467" w14:textId="22852B7D" w:rsidR="00891208" w:rsidRPr="006E788C" w:rsidRDefault="00891208" w:rsidP="003B6F6D">
            <w:pPr>
              <w:tabs>
                <w:tab w:val="left" w:pos="10740"/>
              </w:tabs>
              <w:spacing w:after="60" w:line="240" w:lineRule="auto"/>
              <w:jc w:val="both"/>
              <w:rPr>
                <w:rFonts w:asciiTheme="minorHAnsi" w:hAnsiTheme="minorHAnsi"/>
                <w:sz w:val="18"/>
                <w:szCs w:val="18"/>
                <w:lang w:val="fr-FR"/>
              </w:rPr>
            </w:pPr>
            <w:r w:rsidRPr="002E601C">
              <w:rPr>
                <w:rFonts w:asciiTheme="minorHAnsi" w:hAnsiTheme="minorHAnsi"/>
                <w:sz w:val="18"/>
                <w:szCs w:val="18"/>
                <w:lang w:val="fr-FR"/>
              </w:rPr>
              <w:t xml:space="preserve">Conclure en expliquant l'utilité de la pratique. Lorsque possible, utiliser des preuves anecdotiques comme </w:t>
            </w:r>
            <w:r w:rsidR="003B6F6D">
              <w:rPr>
                <w:rFonts w:asciiTheme="minorHAnsi" w:hAnsiTheme="minorHAnsi"/>
                <w:sz w:val="18"/>
                <w:szCs w:val="18"/>
                <w:lang w:val="fr-FR"/>
              </w:rPr>
              <w:t xml:space="preserve">le </w:t>
            </w:r>
            <w:r w:rsidRPr="002E601C">
              <w:rPr>
                <w:rFonts w:asciiTheme="minorHAnsi" w:hAnsiTheme="minorHAnsi"/>
                <w:sz w:val="18"/>
                <w:szCs w:val="18"/>
                <w:lang w:val="fr-FR"/>
              </w:rPr>
              <w:t>témoignage d'un bénéficiaire montrant le bénéfice de la pratique.</w:t>
            </w:r>
          </w:p>
        </w:tc>
      </w:tr>
      <w:tr w:rsidR="006668A4" w:rsidRPr="005E52C3" w14:paraId="0B3C829D" w14:textId="77777777" w:rsidTr="00C23F36">
        <w:trPr>
          <w:trHeight w:val="270"/>
        </w:trPr>
        <w:tc>
          <w:tcPr>
            <w:tcW w:w="9606" w:type="dxa"/>
            <w:gridSpan w:val="3"/>
          </w:tcPr>
          <w:p w14:paraId="5EF229DA" w14:textId="77777777" w:rsidR="006668A4" w:rsidRPr="005E52C3" w:rsidRDefault="006668A4" w:rsidP="00C23F36">
            <w:pPr>
              <w:spacing w:before="120" w:after="60" w:line="240" w:lineRule="auto"/>
              <w:jc w:val="center"/>
              <w:rPr>
                <w:rFonts w:asciiTheme="minorHAnsi" w:hAnsiTheme="minorHAnsi" w:cs="Arial"/>
                <w:b/>
                <w:bCs/>
                <w:i/>
                <w:iCs/>
                <w:color w:val="4F6228" w:themeColor="accent3" w:themeShade="80"/>
                <w:szCs w:val="24"/>
                <w:lang w:val="fr-FR" w:eastAsia="fr-FR"/>
              </w:rPr>
            </w:pPr>
            <w:r w:rsidRPr="005E52C3">
              <w:rPr>
                <w:rFonts w:asciiTheme="minorHAnsi" w:hAnsiTheme="minorHAnsi" w:cs="Arial"/>
                <w:b/>
                <w:bCs/>
                <w:i/>
                <w:iCs/>
                <w:color w:val="244061" w:themeColor="accent1" w:themeShade="80"/>
                <w:szCs w:val="24"/>
                <w:lang w:val="fr-FR" w:eastAsia="fr-FR"/>
              </w:rPr>
              <w:t>METADATA</w:t>
            </w:r>
          </w:p>
        </w:tc>
      </w:tr>
      <w:tr w:rsidR="00686C7D" w:rsidRPr="005F61DE" w14:paraId="60EDE74E" w14:textId="77777777" w:rsidTr="004D6FC6">
        <w:tc>
          <w:tcPr>
            <w:tcW w:w="2376" w:type="dxa"/>
            <w:gridSpan w:val="2"/>
          </w:tcPr>
          <w:p w14:paraId="2FAE0AB9" w14:textId="77777777" w:rsidR="00686C7D" w:rsidRPr="00D253E3" w:rsidRDefault="00686C7D" w:rsidP="004D6FC6">
            <w:pPr>
              <w:tabs>
                <w:tab w:val="left" w:pos="10740"/>
              </w:tabs>
              <w:spacing w:after="120" w:line="240" w:lineRule="auto"/>
              <w:rPr>
                <w:rFonts w:asciiTheme="minorHAnsi" w:hAnsiTheme="minorHAnsi" w:cs="Arial"/>
                <w:b/>
                <w:bCs/>
                <w:sz w:val="20"/>
                <w:szCs w:val="20"/>
                <w:lang w:val="fr-FR" w:eastAsia="fr-FR"/>
              </w:rPr>
            </w:pPr>
            <w:r w:rsidRPr="00D253E3">
              <w:rPr>
                <w:rFonts w:asciiTheme="minorHAnsi" w:hAnsiTheme="minorHAnsi" w:cs="Arial"/>
                <w:b/>
                <w:bCs/>
                <w:sz w:val="20"/>
                <w:szCs w:val="20"/>
                <w:lang w:val="fr-FR" w:eastAsia="fr-FR"/>
              </w:rPr>
              <w:t xml:space="preserve">Contact </w:t>
            </w:r>
          </w:p>
        </w:tc>
        <w:tc>
          <w:tcPr>
            <w:tcW w:w="7230" w:type="dxa"/>
          </w:tcPr>
          <w:p w14:paraId="42DE3040" w14:textId="69E2165A" w:rsidR="00686C7D" w:rsidRPr="006E788C" w:rsidRDefault="00686C7D" w:rsidP="003B6F6D">
            <w:pPr>
              <w:tabs>
                <w:tab w:val="left" w:pos="10740"/>
              </w:tabs>
              <w:spacing w:after="100" w:line="240" w:lineRule="auto"/>
              <w:jc w:val="both"/>
              <w:rPr>
                <w:rFonts w:asciiTheme="minorHAnsi" w:hAnsiTheme="minorHAnsi" w:cs="Arial"/>
                <w:bCs/>
                <w:sz w:val="18"/>
                <w:szCs w:val="18"/>
                <w:lang w:val="fr-FR"/>
              </w:rPr>
            </w:pPr>
            <w:r>
              <w:rPr>
                <w:rFonts w:asciiTheme="minorHAnsi" w:hAnsiTheme="minorHAnsi" w:cs="Arial"/>
                <w:bCs/>
                <w:sz w:val="18"/>
                <w:szCs w:val="18"/>
                <w:lang w:val="fr-FR"/>
              </w:rPr>
              <w:t xml:space="preserve">Quelle est l'adresse des personnes </w:t>
            </w:r>
            <w:r w:rsidRPr="006E788C">
              <w:rPr>
                <w:rFonts w:asciiTheme="minorHAnsi" w:hAnsiTheme="minorHAnsi" w:cs="Arial"/>
                <w:bCs/>
                <w:sz w:val="18"/>
                <w:szCs w:val="18"/>
                <w:lang w:val="fr-FR"/>
              </w:rPr>
              <w:t xml:space="preserve">ou du projet à contacter </w:t>
            </w:r>
            <w:r w:rsidR="003B6F6D">
              <w:rPr>
                <w:rFonts w:asciiTheme="minorHAnsi" w:hAnsiTheme="minorHAnsi" w:cs="Arial"/>
                <w:bCs/>
                <w:sz w:val="18"/>
                <w:szCs w:val="18"/>
                <w:lang w:val="fr-FR"/>
              </w:rPr>
              <w:t>pour</w:t>
            </w:r>
            <w:r w:rsidRPr="006E788C">
              <w:rPr>
                <w:rFonts w:asciiTheme="minorHAnsi" w:hAnsiTheme="minorHAnsi" w:cs="Arial"/>
                <w:bCs/>
                <w:sz w:val="18"/>
                <w:szCs w:val="18"/>
                <w:lang w:val="fr-FR"/>
              </w:rPr>
              <w:t xml:space="preserve"> plus d'informations sur la pratique?</w:t>
            </w:r>
          </w:p>
        </w:tc>
      </w:tr>
      <w:tr w:rsidR="00686C7D" w:rsidRPr="005F61DE" w14:paraId="3E5F99E1" w14:textId="77777777" w:rsidTr="004D6FC6">
        <w:tc>
          <w:tcPr>
            <w:tcW w:w="2376" w:type="dxa"/>
            <w:gridSpan w:val="2"/>
          </w:tcPr>
          <w:p w14:paraId="21CF964C" w14:textId="77777777" w:rsidR="00686C7D" w:rsidRPr="00D253E3" w:rsidRDefault="00686C7D" w:rsidP="004D6FC6">
            <w:pPr>
              <w:tabs>
                <w:tab w:val="left" w:pos="10740"/>
              </w:tabs>
              <w:spacing w:after="120" w:line="240" w:lineRule="auto"/>
              <w:rPr>
                <w:rFonts w:asciiTheme="minorHAnsi" w:hAnsiTheme="minorHAnsi" w:cs="Arial"/>
                <w:b/>
                <w:bCs/>
                <w:sz w:val="20"/>
                <w:szCs w:val="20"/>
                <w:lang w:val="fr-FR" w:eastAsia="fr-FR"/>
              </w:rPr>
            </w:pPr>
            <w:r w:rsidRPr="00D253E3">
              <w:rPr>
                <w:rFonts w:asciiTheme="minorHAnsi" w:hAnsiTheme="minorHAnsi" w:cs="Arial"/>
                <w:b/>
                <w:bCs/>
                <w:sz w:val="20"/>
                <w:szCs w:val="20"/>
                <w:lang w:val="fr-FR" w:eastAsia="fr-FR"/>
              </w:rPr>
              <w:t xml:space="preserve">URL </w:t>
            </w:r>
            <w:r>
              <w:rPr>
                <w:rFonts w:asciiTheme="minorHAnsi" w:hAnsiTheme="minorHAnsi" w:cs="Arial"/>
                <w:b/>
                <w:bCs/>
                <w:sz w:val="20"/>
                <w:szCs w:val="20"/>
                <w:lang w:val="fr-FR" w:eastAsia="fr-FR"/>
              </w:rPr>
              <w:t>de la pratique</w:t>
            </w:r>
          </w:p>
        </w:tc>
        <w:tc>
          <w:tcPr>
            <w:tcW w:w="7230" w:type="dxa"/>
          </w:tcPr>
          <w:p w14:paraId="33C597DC" w14:textId="21806086" w:rsidR="00686C7D" w:rsidRPr="006E788C" w:rsidRDefault="00686C7D" w:rsidP="003B6F6D">
            <w:pPr>
              <w:tabs>
                <w:tab w:val="left" w:pos="10740"/>
              </w:tabs>
              <w:spacing w:after="100" w:line="240" w:lineRule="auto"/>
              <w:jc w:val="both"/>
              <w:rPr>
                <w:rFonts w:asciiTheme="minorHAnsi" w:hAnsiTheme="minorHAnsi" w:cs="Arial"/>
                <w:bCs/>
                <w:sz w:val="18"/>
                <w:szCs w:val="18"/>
                <w:lang w:val="fr-FR"/>
              </w:rPr>
            </w:pPr>
            <w:r w:rsidRPr="006E788C">
              <w:rPr>
                <w:rFonts w:asciiTheme="minorHAnsi" w:hAnsiTheme="minorHAnsi" w:cs="Arial"/>
                <w:bCs/>
                <w:sz w:val="18"/>
                <w:szCs w:val="18"/>
                <w:lang w:val="fr-FR"/>
              </w:rPr>
              <w:t>Où peut-on trouver la pratique sur Internet (</w:t>
            </w:r>
            <w:r>
              <w:rPr>
                <w:rFonts w:asciiTheme="minorHAnsi" w:hAnsiTheme="minorHAnsi" w:cs="Arial"/>
                <w:bCs/>
                <w:sz w:val="18"/>
                <w:szCs w:val="18"/>
                <w:lang w:val="fr-FR"/>
              </w:rPr>
              <w:t>si existante</w:t>
            </w:r>
            <w:r w:rsidRPr="006E788C">
              <w:rPr>
                <w:rFonts w:asciiTheme="minorHAnsi" w:hAnsiTheme="minorHAnsi" w:cs="Arial"/>
                <w:bCs/>
                <w:sz w:val="18"/>
                <w:szCs w:val="18"/>
                <w:lang w:val="fr-FR"/>
              </w:rPr>
              <w:t>)?</w:t>
            </w:r>
          </w:p>
        </w:tc>
      </w:tr>
      <w:tr w:rsidR="00686C7D" w:rsidRPr="005F61DE" w14:paraId="169E0064" w14:textId="77777777" w:rsidTr="004D6FC6">
        <w:tc>
          <w:tcPr>
            <w:tcW w:w="2376" w:type="dxa"/>
            <w:gridSpan w:val="2"/>
          </w:tcPr>
          <w:p w14:paraId="749F2719" w14:textId="77777777" w:rsidR="00686C7D" w:rsidRPr="00D253E3" w:rsidRDefault="00686C7D" w:rsidP="004D6FC6">
            <w:pPr>
              <w:tabs>
                <w:tab w:val="left" w:pos="10740"/>
              </w:tabs>
              <w:spacing w:after="120" w:line="240" w:lineRule="auto"/>
              <w:rPr>
                <w:rFonts w:asciiTheme="minorHAnsi" w:hAnsiTheme="minorHAnsi" w:cs="Arial"/>
                <w:b/>
                <w:bCs/>
                <w:sz w:val="20"/>
                <w:szCs w:val="20"/>
                <w:lang w:val="fr-FR" w:eastAsia="fr-FR"/>
              </w:rPr>
            </w:pPr>
            <w:r w:rsidRPr="00D253E3">
              <w:rPr>
                <w:rFonts w:asciiTheme="minorHAnsi" w:hAnsiTheme="minorHAnsi" w:cs="Arial"/>
                <w:b/>
                <w:bCs/>
                <w:sz w:val="20"/>
                <w:szCs w:val="20"/>
                <w:lang w:val="fr-FR" w:eastAsia="fr-FR"/>
              </w:rPr>
              <w:t>Web site(s)</w:t>
            </w:r>
          </w:p>
        </w:tc>
        <w:tc>
          <w:tcPr>
            <w:tcW w:w="7230" w:type="dxa"/>
          </w:tcPr>
          <w:p w14:paraId="18ABEC89" w14:textId="5503C8C0" w:rsidR="00686C7D" w:rsidRPr="006E788C" w:rsidRDefault="00686C7D" w:rsidP="004D6FC6">
            <w:pPr>
              <w:tabs>
                <w:tab w:val="left" w:pos="10740"/>
              </w:tabs>
              <w:spacing w:after="100" w:line="240" w:lineRule="auto"/>
              <w:jc w:val="both"/>
              <w:rPr>
                <w:rFonts w:asciiTheme="minorHAnsi" w:hAnsiTheme="minorHAnsi" w:cs="Arial"/>
                <w:bCs/>
                <w:sz w:val="18"/>
                <w:szCs w:val="18"/>
                <w:lang w:val="fr-FR"/>
              </w:rPr>
            </w:pPr>
            <w:r w:rsidRPr="006E788C">
              <w:rPr>
                <w:rFonts w:asciiTheme="minorHAnsi" w:hAnsiTheme="minorHAnsi" w:cs="Arial"/>
                <w:bCs/>
                <w:sz w:val="18"/>
                <w:szCs w:val="18"/>
                <w:lang w:val="fr-FR"/>
              </w:rPr>
              <w:t xml:space="preserve">Quels sont les sites </w:t>
            </w:r>
            <w:r>
              <w:rPr>
                <w:rFonts w:asciiTheme="minorHAnsi" w:hAnsiTheme="minorHAnsi" w:cs="Arial"/>
                <w:bCs/>
                <w:sz w:val="18"/>
                <w:szCs w:val="18"/>
                <w:lang w:val="fr-FR"/>
              </w:rPr>
              <w:t>Web</w:t>
            </w:r>
            <w:r w:rsidRPr="006E788C">
              <w:rPr>
                <w:rFonts w:asciiTheme="minorHAnsi" w:hAnsiTheme="minorHAnsi" w:cs="Arial"/>
                <w:bCs/>
                <w:sz w:val="18"/>
                <w:szCs w:val="18"/>
                <w:lang w:val="fr-FR"/>
              </w:rPr>
              <w:t xml:space="preserve"> des projets </w:t>
            </w:r>
            <w:r>
              <w:rPr>
                <w:rFonts w:asciiTheme="minorHAnsi" w:hAnsiTheme="minorHAnsi" w:cs="Arial"/>
                <w:bCs/>
                <w:sz w:val="18"/>
                <w:szCs w:val="18"/>
                <w:lang w:val="fr-FR"/>
              </w:rPr>
              <w:t>au sein desquels</w:t>
            </w:r>
            <w:r w:rsidRPr="006E788C">
              <w:rPr>
                <w:rFonts w:asciiTheme="minorHAnsi" w:hAnsiTheme="minorHAnsi" w:cs="Arial"/>
                <w:bCs/>
                <w:sz w:val="18"/>
                <w:szCs w:val="18"/>
                <w:lang w:val="fr-FR"/>
              </w:rPr>
              <w:t xml:space="preserve"> la pratique a été </w:t>
            </w:r>
            <w:r>
              <w:rPr>
                <w:rFonts w:asciiTheme="minorHAnsi" w:hAnsiTheme="minorHAnsi" w:cs="Arial"/>
                <w:bCs/>
                <w:sz w:val="18"/>
                <w:szCs w:val="18"/>
                <w:lang w:val="fr-FR"/>
              </w:rPr>
              <w:t>mise en œuvre (si c’est le cas)</w:t>
            </w:r>
            <w:r w:rsidRPr="006E788C">
              <w:rPr>
                <w:rFonts w:asciiTheme="minorHAnsi" w:hAnsiTheme="minorHAnsi" w:cs="Arial"/>
                <w:bCs/>
                <w:sz w:val="18"/>
                <w:szCs w:val="18"/>
                <w:lang w:val="fr-FR"/>
              </w:rPr>
              <w:t>?</w:t>
            </w:r>
          </w:p>
        </w:tc>
      </w:tr>
      <w:tr w:rsidR="00686C7D" w:rsidRPr="00D253E3" w14:paraId="7FB78091" w14:textId="77777777" w:rsidTr="004D6FC6">
        <w:tc>
          <w:tcPr>
            <w:tcW w:w="2376" w:type="dxa"/>
            <w:gridSpan w:val="2"/>
          </w:tcPr>
          <w:p w14:paraId="4681ADC8" w14:textId="77777777" w:rsidR="00686C7D" w:rsidRPr="00D253E3" w:rsidRDefault="00686C7D" w:rsidP="004D6FC6">
            <w:pPr>
              <w:tabs>
                <w:tab w:val="left" w:pos="2977"/>
              </w:tabs>
              <w:spacing w:after="120" w:line="240" w:lineRule="auto"/>
              <w:rPr>
                <w:rFonts w:asciiTheme="minorHAnsi" w:hAnsiTheme="minorHAnsi" w:cs="Arial"/>
                <w:b/>
                <w:bCs/>
                <w:sz w:val="20"/>
                <w:szCs w:val="20"/>
                <w:lang w:val="fr-FR" w:eastAsia="fr-FR"/>
              </w:rPr>
            </w:pPr>
            <w:r>
              <w:rPr>
                <w:rFonts w:asciiTheme="minorHAnsi" w:hAnsiTheme="minorHAnsi" w:cs="Arial"/>
                <w:b/>
                <w:bCs/>
                <w:sz w:val="20"/>
                <w:szCs w:val="20"/>
                <w:lang w:val="fr-FR"/>
              </w:rPr>
              <w:t xml:space="preserve">Produits développés </w:t>
            </w:r>
          </w:p>
        </w:tc>
        <w:tc>
          <w:tcPr>
            <w:tcW w:w="7230" w:type="dxa"/>
          </w:tcPr>
          <w:p w14:paraId="77F4A6FF" w14:textId="77777777" w:rsidR="00686C7D" w:rsidRPr="00D253E3" w:rsidRDefault="00686C7D" w:rsidP="004D6FC6">
            <w:pPr>
              <w:tabs>
                <w:tab w:val="left" w:pos="10740"/>
              </w:tabs>
              <w:spacing w:after="100" w:line="240" w:lineRule="auto"/>
              <w:jc w:val="both"/>
              <w:rPr>
                <w:rFonts w:asciiTheme="minorHAnsi" w:hAnsiTheme="minorHAnsi" w:cs="Arial"/>
                <w:bCs/>
                <w:sz w:val="18"/>
                <w:szCs w:val="18"/>
                <w:lang w:val="fr-FR"/>
              </w:rPr>
            </w:pPr>
            <w:r w:rsidRPr="006E788C">
              <w:rPr>
                <w:rFonts w:asciiTheme="minorHAnsi" w:hAnsiTheme="minorHAnsi" w:cs="Arial"/>
                <w:bCs/>
                <w:sz w:val="18"/>
                <w:szCs w:val="18"/>
                <w:lang w:val="fr-FR"/>
              </w:rPr>
              <w:t>Quels manuels de formation, lignes directrices, fiches techniques, affiches, images, documents vidéo et audio, et / ou sites Web ont étés créés et développés à la suite de l'identification de la pratique? (S’il vous plaît joindre toute documentation pertinente)</w:t>
            </w:r>
          </w:p>
        </w:tc>
      </w:tr>
      <w:tr w:rsidR="00686C7D" w:rsidRPr="005F61DE" w14:paraId="09C4D01E" w14:textId="77777777" w:rsidTr="004D6FC6">
        <w:tc>
          <w:tcPr>
            <w:tcW w:w="2376" w:type="dxa"/>
            <w:gridSpan w:val="2"/>
          </w:tcPr>
          <w:p w14:paraId="3DCC2526" w14:textId="77777777" w:rsidR="00686C7D" w:rsidRPr="00D253E3" w:rsidRDefault="00686C7D" w:rsidP="004D6FC6">
            <w:pPr>
              <w:tabs>
                <w:tab w:val="left" w:pos="2977"/>
              </w:tabs>
              <w:spacing w:after="120" w:line="240" w:lineRule="auto"/>
              <w:rPr>
                <w:rFonts w:asciiTheme="minorHAnsi" w:hAnsiTheme="minorHAnsi" w:cs="Arial"/>
                <w:b/>
                <w:bCs/>
                <w:sz w:val="20"/>
                <w:szCs w:val="20"/>
                <w:lang w:val="fr-FR" w:eastAsia="fr-FR"/>
              </w:rPr>
            </w:pPr>
            <w:r>
              <w:rPr>
                <w:rFonts w:asciiTheme="minorHAnsi" w:hAnsiTheme="minorHAnsi" w:cs="Arial"/>
                <w:b/>
                <w:bCs/>
                <w:sz w:val="20"/>
                <w:szCs w:val="20"/>
                <w:lang w:val="fr-FR" w:eastAsia="fr-FR"/>
              </w:rPr>
              <w:t xml:space="preserve">Méthodologie de </w:t>
            </w:r>
            <w:r w:rsidRPr="00D253E3">
              <w:rPr>
                <w:rFonts w:asciiTheme="minorHAnsi" w:hAnsiTheme="minorHAnsi" w:cs="Arial"/>
                <w:b/>
                <w:bCs/>
                <w:sz w:val="20"/>
                <w:szCs w:val="20"/>
                <w:lang w:val="fr-FR" w:eastAsia="fr-FR"/>
              </w:rPr>
              <w:t>documentation</w:t>
            </w:r>
          </w:p>
        </w:tc>
        <w:tc>
          <w:tcPr>
            <w:tcW w:w="7230" w:type="dxa"/>
          </w:tcPr>
          <w:p w14:paraId="5BBA00FD" w14:textId="68570AB7" w:rsidR="00686C7D" w:rsidRPr="00D253E3" w:rsidRDefault="00686C7D" w:rsidP="003B6F6D">
            <w:pPr>
              <w:tabs>
                <w:tab w:val="left" w:pos="10740"/>
              </w:tabs>
              <w:spacing w:after="100" w:line="240" w:lineRule="auto"/>
              <w:jc w:val="both"/>
              <w:rPr>
                <w:rFonts w:asciiTheme="minorHAnsi" w:hAnsiTheme="minorHAnsi" w:cs="Arial"/>
                <w:bCs/>
                <w:sz w:val="18"/>
                <w:szCs w:val="18"/>
                <w:lang w:val="fr-FR"/>
              </w:rPr>
            </w:pPr>
            <w:r w:rsidRPr="006E788C">
              <w:rPr>
                <w:rFonts w:asciiTheme="minorHAnsi" w:hAnsiTheme="minorHAnsi" w:cs="Arial"/>
                <w:bCs/>
                <w:sz w:val="18"/>
                <w:szCs w:val="18"/>
                <w:lang w:val="fr-FR"/>
              </w:rPr>
              <w:t>Comment l'information a</w:t>
            </w:r>
            <w:r w:rsidR="003B6F6D">
              <w:rPr>
                <w:rFonts w:asciiTheme="minorHAnsi" w:hAnsiTheme="minorHAnsi" w:cs="Arial"/>
                <w:bCs/>
                <w:sz w:val="18"/>
                <w:szCs w:val="18"/>
                <w:lang w:val="fr-FR"/>
              </w:rPr>
              <w:t xml:space="preserve">-t-elle </w:t>
            </w:r>
            <w:r w:rsidRPr="006E788C">
              <w:rPr>
                <w:rFonts w:asciiTheme="minorHAnsi" w:hAnsiTheme="minorHAnsi" w:cs="Arial"/>
                <w:bCs/>
                <w:sz w:val="18"/>
                <w:szCs w:val="18"/>
                <w:lang w:val="fr-FR"/>
              </w:rPr>
              <w:t xml:space="preserve">été recueillie? </w:t>
            </w:r>
            <w:r w:rsidR="003B6F6D">
              <w:rPr>
                <w:rFonts w:asciiTheme="minorHAnsi" w:hAnsiTheme="minorHAnsi" w:cs="Arial"/>
                <w:bCs/>
                <w:sz w:val="18"/>
                <w:szCs w:val="18"/>
                <w:lang w:val="fr-FR"/>
              </w:rPr>
              <w:t>Ce peut</w:t>
            </w:r>
            <w:r w:rsidRPr="006E788C">
              <w:rPr>
                <w:rFonts w:asciiTheme="minorHAnsi" w:hAnsiTheme="minorHAnsi" w:cs="Arial"/>
                <w:bCs/>
                <w:sz w:val="18"/>
                <w:szCs w:val="18"/>
                <w:lang w:val="fr-FR"/>
              </w:rPr>
              <w:t xml:space="preserve"> être </w:t>
            </w:r>
            <w:r>
              <w:rPr>
                <w:rFonts w:asciiTheme="minorHAnsi" w:hAnsiTheme="minorHAnsi" w:cs="Arial"/>
                <w:bCs/>
                <w:sz w:val="18"/>
                <w:szCs w:val="18"/>
                <w:lang w:val="fr-FR"/>
              </w:rPr>
              <w:t>recherche</w:t>
            </w:r>
            <w:r w:rsidRPr="006E788C">
              <w:rPr>
                <w:rFonts w:asciiTheme="minorHAnsi" w:hAnsiTheme="minorHAnsi" w:cs="Arial"/>
                <w:bCs/>
                <w:sz w:val="18"/>
                <w:szCs w:val="18"/>
                <w:lang w:val="fr-FR"/>
              </w:rPr>
              <w:t xml:space="preserve"> de bureau, </w:t>
            </w:r>
            <w:r>
              <w:rPr>
                <w:rFonts w:asciiTheme="minorHAnsi" w:hAnsiTheme="minorHAnsi" w:cs="Arial"/>
                <w:bCs/>
                <w:sz w:val="18"/>
                <w:szCs w:val="18"/>
                <w:lang w:val="fr-FR"/>
              </w:rPr>
              <w:t>observation/rapports de travail de</w:t>
            </w:r>
            <w:r w:rsidRPr="006E788C">
              <w:rPr>
                <w:rFonts w:asciiTheme="minorHAnsi" w:hAnsiTheme="minorHAnsi" w:cs="Arial"/>
                <w:bCs/>
                <w:sz w:val="18"/>
                <w:szCs w:val="18"/>
                <w:lang w:val="fr-FR"/>
              </w:rPr>
              <w:t xml:space="preserve"> terrain, la méthodologie participative avec l'organisation rurale, etc.</w:t>
            </w:r>
          </w:p>
        </w:tc>
      </w:tr>
      <w:tr w:rsidR="00686C7D" w:rsidRPr="005F61DE" w14:paraId="0EAB89BA" w14:textId="77777777" w:rsidTr="004D6FC6">
        <w:tc>
          <w:tcPr>
            <w:tcW w:w="9606" w:type="dxa"/>
            <w:gridSpan w:val="3"/>
            <w:vAlign w:val="center"/>
          </w:tcPr>
          <w:p w14:paraId="24ACA7BB" w14:textId="77777777" w:rsidR="00686C7D" w:rsidRPr="00BB63CC" w:rsidRDefault="00686C7D" w:rsidP="004D6FC6">
            <w:pPr>
              <w:spacing w:before="120" w:after="60" w:line="240" w:lineRule="auto"/>
              <w:jc w:val="center"/>
              <w:rPr>
                <w:rFonts w:asciiTheme="minorHAnsi" w:hAnsiTheme="minorHAnsi" w:cs="Arial"/>
                <w:b/>
                <w:bCs/>
                <w:i/>
                <w:iCs/>
                <w:color w:val="244061" w:themeColor="accent1" w:themeShade="80"/>
                <w:szCs w:val="24"/>
                <w:lang w:val="fr-FR" w:eastAsia="fr-FR"/>
              </w:rPr>
            </w:pPr>
            <w:r>
              <w:rPr>
                <w:rFonts w:asciiTheme="minorHAnsi" w:hAnsiTheme="minorHAnsi" w:cs="Arial"/>
                <w:b/>
                <w:bCs/>
                <w:i/>
                <w:iCs/>
                <w:color w:val="244061" w:themeColor="accent1" w:themeShade="80"/>
                <w:szCs w:val="24"/>
                <w:lang w:val="fr-FR" w:eastAsia="fr-FR"/>
              </w:rPr>
              <w:t xml:space="preserve">EVALUATION DE LA PRATIQUE </w:t>
            </w:r>
            <w:r w:rsidRPr="00D253E3">
              <w:rPr>
                <w:rFonts w:asciiTheme="minorHAnsi" w:hAnsiTheme="minorHAnsi" w:cs="Arial"/>
                <w:bCs/>
                <w:i/>
                <w:iCs/>
                <w:color w:val="244061" w:themeColor="accent1" w:themeShade="80"/>
                <w:sz w:val="20"/>
                <w:szCs w:val="20"/>
                <w:lang w:val="fr-FR" w:eastAsia="fr-FR"/>
              </w:rPr>
              <w:t>(</w:t>
            </w:r>
            <w:r>
              <w:rPr>
                <w:rFonts w:asciiTheme="minorHAnsi" w:hAnsiTheme="minorHAnsi" w:cs="Arial"/>
                <w:bCs/>
                <w:i/>
                <w:iCs/>
                <w:color w:val="244061" w:themeColor="accent1" w:themeShade="80"/>
                <w:sz w:val="20"/>
                <w:szCs w:val="20"/>
                <w:lang w:val="fr-FR" w:eastAsia="fr-FR"/>
              </w:rPr>
              <w:t>Inclure contraints internes et externes</w:t>
            </w:r>
            <w:r w:rsidRPr="00D253E3">
              <w:rPr>
                <w:rFonts w:asciiTheme="minorHAnsi" w:hAnsiTheme="minorHAnsi" w:cs="Arial"/>
                <w:bCs/>
                <w:i/>
                <w:iCs/>
                <w:color w:val="244061" w:themeColor="accent1" w:themeShade="80"/>
                <w:sz w:val="20"/>
                <w:szCs w:val="20"/>
                <w:lang w:val="fr-FR" w:eastAsia="fr-FR"/>
              </w:rPr>
              <w:t>)</w:t>
            </w:r>
          </w:p>
        </w:tc>
      </w:tr>
      <w:tr w:rsidR="00686C7D" w:rsidRPr="005F61DE" w14:paraId="5A6EBE43" w14:textId="77777777" w:rsidTr="00C23F36">
        <w:tc>
          <w:tcPr>
            <w:tcW w:w="2376" w:type="dxa"/>
            <w:gridSpan w:val="2"/>
          </w:tcPr>
          <w:p w14:paraId="0CE8D489" w14:textId="77777777" w:rsidR="00686C7D" w:rsidRPr="00D253E3" w:rsidRDefault="00686C7D" w:rsidP="004D6FC6">
            <w:pPr>
              <w:tabs>
                <w:tab w:val="left" w:pos="2977"/>
              </w:tabs>
              <w:spacing w:after="120" w:line="240" w:lineRule="auto"/>
              <w:rPr>
                <w:rFonts w:asciiTheme="minorHAnsi" w:hAnsiTheme="minorHAnsi"/>
                <w:b/>
                <w:bCs/>
                <w:sz w:val="20"/>
                <w:szCs w:val="20"/>
                <w:lang w:val="fr-FR"/>
              </w:rPr>
            </w:pPr>
            <w:r>
              <w:rPr>
                <w:rFonts w:asciiTheme="minorHAnsi" w:hAnsiTheme="minorHAnsi"/>
                <w:b/>
                <w:bCs/>
                <w:sz w:val="20"/>
                <w:szCs w:val="20"/>
                <w:lang w:val="fr-FR"/>
              </w:rPr>
              <w:t xml:space="preserve">Efficacité </w:t>
            </w:r>
          </w:p>
          <w:p w14:paraId="59BCF043" w14:textId="5B2E3162" w:rsidR="00686C7D" w:rsidRPr="005E52C3" w:rsidRDefault="00686C7D" w:rsidP="00C23F36">
            <w:pPr>
              <w:tabs>
                <w:tab w:val="left" w:pos="2977"/>
              </w:tabs>
              <w:spacing w:after="120" w:line="240" w:lineRule="auto"/>
              <w:rPr>
                <w:rFonts w:asciiTheme="minorHAnsi" w:hAnsiTheme="minorHAnsi" w:cs="Arial"/>
                <w:b/>
                <w:bCs/>
                <w:sz w:val="20"/>
                <w:szCs w:val="20"/>
                <w:lang w:val="fr-FR" w:eastAsia="fr-FR"/>
              </w:rPr>
            </w:pPr>
            <w:r w:rsidRPr="00D253E3">
              <w:rPr>
                <w:rFonts w:asciiTheme="minorHAnsi" w:hAnsiTheme="minorHAnsi" w:cs="Arial"/>
                <w:sz w:val="20"/>
                <w:szCs w:val="20"/>
                <w:lang w:val="fr-FR"/>
              </w:rPr>
              <w:t xml:space="preserve">(max 100 </w:t>
            </w:r>
            <w:r>
              <w:rPr>
                <w:rFonts w:asciiTheme="minorHAnsi" w:hAnsiTheme="minorHAnsi" w:cs="Arial"/>
                <w:sz w:val="20"/>
                <w:szCs w:val="20"/>
                <w:lang w:val="fr-FR"/>
              </w:rPr>
              <w:t>mots</w:t>
            </w:r>
            <w:r w:rsidRPr="00D253E3">
              <w:rPr>
                <w:rFonts w:asciiTheme="minorHAnsi" w:hAnsiTheme="minorHAnsi" w:cs="Arial"/>
                <w:sz w:val="20"/>
                <w:szCs w:val="20"/>
                <w:lang w:val="fr-FR"/>
              </w:rPr>
              <w:t>)</w:t>
            </w:r>
          </w:p>
        </w:tc>
        <w:tc>
          <w:tcPr>
            <w:tcW w:w="7230" w:type="dxa"/>
          </w:tcPr>
          <w:p w14:paraId="4BF43291" w14:textId="1D46A4DF" w:rsidR="00686C7D" w:rsidRPr="005209F1" w:rsidRDefault="00686C7D" w:rsidP="004D6FC6">
            <w:pPr>
              <w:tabs>
                <w:tab w:val="left" w:pos="142"/>
              </w:tabs>
              <w:spacing w:after="100" w:line="240" w:lineRule="auto"/>
              <w:jc w:val="both"/>
              <w:rPr>
                <w:rFonts w:asciiTheme="minorHAnsi" w:hAnsiTheme="minorHAnsi" w:cs="Arial"/>
                <w:bCs/>
                <w:sz w:val="18"/>
                <w:szCs w:val="18"/>
                <w:lang w:val="fr-FR"/>
              </w:rPr>
            </w:pPr>
            <w:r w:rsidRPr="005209F1">
              <w:rPr>
                <w:rFonts w:asciiTheme="minorHAnsi" w:hAnsiTheme="minorHAnsi" w:cs="Arial"/>
                <w:bCs/>
                <w:sz w:val="18"/>
                <w:szCs w:val="18"/>
                <w:lang w:val="fr-FR"/>
              </w:rPr>
              <w:t>Expliquer comment la pratique</w:t>
            </w:r>
            <w:r>
              <w:rPr>
                <w:rFonts w:asciiTheme="minorHAnsi" w:hAnsiTheme="minorHAnsi" w:cs="Arial"/>
                <w:bCs/>
                <w:sz w:val="18"/>
                <w:szCs w:val="18"/>
                <w:lang w:val="fr-FR"/>
              </w:rPr>
              <w:t xml:space="preserve"> a</w:t>
            </w:r>
            <w:r w:rsidRPr="005209F1">
              <w:rPr>
                <w:rFonts w:asciiTheme="minorHAnsi" w:hAnsiTheme="minorHAnsi" w:cs="Arial"/>
                <w:bCs/>
                <w:sz w:val="18"/>
                <w:szCs w:val="18"/>
                <w:lang w:val="fr-FR"/>
              </w:rPr>
              <w:t xml:space="preserve"> atteint ses objectifs par rapport aux besoins des bénéficiaires et les </w:t>
            </w:r>
            <w:r w:rsidR="003B6F6D">
              <w:rPr>
                <w:rFonts w:asciiTheme="minorHAnsi" w:hAnsiTheme="minorHAnsi" w:cs="Arial"/>
                <w:bCs/>
                <w:sz w:val="18"/>
                <w:szCs w:val="18"/>
                <w:lang w:val="fr-FR"/>
              </w:rPr>
              <w:t xml:space="preserve">a </w:t>
            </w:r>
            <w:r w:rsidRPr="005209F1">
              <w:rPr>
                <w:rFonts w:asciiTheme="minorHAnsi" w:hAnsiTheme="minorHAnsi" w:cs="Arial"/>
                <w:bCs/>
                <w:sz w:val="18"/>
                <w:szCs w:val="18"/>
                <w:lang w:val="fr-FR"/>
              </w:rPr>
              <w:t>protég</w:t>
            </w:r>
            <w:r w:rsidR="003B6F6D">
              <w:rPr>
                <w:rFonts w:asciiTheme="minorHAnsi" w:hAnsiTheme="minorHAnsi" w:cs="Arial"/>
                <w:bCs/>
                <w:sz w:val="18"/>
                <w:szCs w:val="18"/>
                <w:lang w:val="fr-FR"/>
              </w:rPr>
              <w:t>é</w:t>
            </w:r>
            <w:r w:rsidRPr="005209F1">
              <w:rPr>
                <w:rFonts w:asciiTheme="minorHAnsi" w:hAnsiTheme="minorHAnsi" w:cs="Arial"/>
                <w:bCs/>
                <w:sz w:val="18"/>
                <w:szCs w:val="18"/>
                <w:lang w:val="fr-FR"/>
              </w:rPr>
              <w:t xml:space="preserve"> contre les risques auxquels ils sont soumis.</w:t>
            </w:r>
            <w:r>
              <w:rPr>
                <w:rFonts w:asciiTheme="minorHAnsi" w:hAnsiTheme="minorHAnsi" w:cs="Arial"/>
                <w:bCs/>
                <w:sz w:val="18"/>
                <w:szCs w:val="18"/>
                <w:lang w:val="fr-FR"/>
              </w:rPr>
              <w:t xml:space="preserve"> </w:t>
            </w:r>
          </w:p>
          <w:p w14:paraId="405A11EE" w14:textId="16295D7D" w:rsidR="00686C7D" w:rsidRPr="005E52C3" w:rsidRDefault="00686C7D" w:rsidP="00C23F36">
            <w:pPr>
              <w:tabs>
                <w:tab w:val="left" w:pos="142"/>
              </w:tabs>
              <w:spacing w:after="100" w:line="240" w:lineRule="auto"/>
              <w:jc w:val="both"/>
              <w:rPr>
                <w:rFonts w:asciiTheme="minorHAnsi" w:hAnsiTheme="minorHAnsi" w:cs="Arial"/>
                <w:bCs/>
                <w:sz w:val="18"/>
                <w:szCs w:val="18"/>
                <w:lang w:val="fr-FR"/>
              </w:rPr>
            </w:pPr>
          </w:p>
        </w:tc>
      </w:tr>
      <w:tr w:rsidR="00686C7D" w:rsidRPr="005F61DE" w14:paraId="00DA9467" w14:textId="77777777" w:rsidTr="00C23F36">
        <w:tc>
          <w:tcPr>
            <w:tcW w:w="2376" w:type="dxa"/>
            <w:gridSpan w:val="2"/>
          </w:tcPr>
          <w:p w14:paraId="51ACA6DE" w14:textId="77777777" w:rsidR="00686C7D" w:rsidRPr="00D253E3" w:rsidRDefault="00686C7D" w:rsidP="004D6FC6">
            <w:pPr>
              <w:tabs>
                <w:tab w:val="left" w:pos="2977"/>
              </w:tabs>
              <w:spacing w:after="120" w:line="240" w:lineRule="auto"/>
              <w:rPr>
                <w:rFonts w:asciiTheme="minorHAnsi" w:hAnsiTheme="minorHAnsi"/>
                <w:b/>
                <w:bCs/>
                <w:sz w:val="20"/>
                <w:szCs w:val="20"/>
                <w:lang w:val="fr-FR"/>
              </w:rPr>
            </w:pPr>
            <w:r>
              <w:rPr>
                <w:rFonts w:asciiTheme="minorHAnsi" w:hAnsiTheme="minorHAnsi"/>
                <w:b/>
                <w:bCs/>
                <w:sz w:val="20"/>
                <w:szCs w:val="20"/>
                <w:lang w:val="fr-FR"/>
              </w:rPr>
              <w:t>Efficience</w:t>
            </w:r>
          </w:p>
          <w:p w14:paraId="5EAC2A6A" w14:textId="678A6CA3" w:rsidR="00686C7D" w:rsidRPr="005E52C3" w:rsidRDefault="00686C7D" w:rsidP="00C23F36">
            <w:pPr>
              <w:tabs>
                <w:tab w:val="left" w:pos="2977"/>
              </w:tabs>
              <w:spacing w:after="120" w:line="240" w:lineRule="auto"/>
              <w:rPr>
                <w:rFonts w:asciiTheme="minorHAnsi" w:hAnsiTheme="minorHAnsi" w:cs="Arial"/>
                <w:b/>
                <w:bCs/>
                <w:sz w:val="20"/>
                <w:szCs w:val="20"/>
                <w:lang w:val="fr-FR" w:eastAsia="fr-FR"/>
              </w:rPr>
            </w:pPr>
            <w:r w:rsidRPr="00D253E3">
              <w:rPr>
                <w:rFonts w:asciiTheme="minorHAnsi" w:hAnsiTheme="minorHAnsi" w:cs="Arial"/>
                <w:sz w:val="20"/>
                <w:szCs w:val="20"/>
                <w:lang w:val="fr-FR"/>
              </w:rPr>
              <w:t xml:space="preserve">(max 100 </w:t>
            </w:r>
            <w:r>
              <w:rPr>
                <w:rFonts w:asciiTheme="minorHAnsi" w:hAnsiTheme="minorHAnsi" w:cs="Arial"/>
                <w:sz w:val="20"/>
                <w:szCs w:val="20"/>
                <w:lang w:val="fr-FR"/>
              </w:rPr>
              <w:t>mots</w:t>
            </w:r>
            <w:r w:rsidRPr="00D253E3">
              <w:rPr>
                <w:rFonts w:asciiTheme="minorHAnsi" w:hAnsiTheme="minorHAnsi" w:cs="Arial"/>
                <w:sz w:val="20"/>
                <w:szCs w:val="20"/>
                <w:lang w:val="fr-FR"/>
              </w:rPr>
              <w:t>)</w:t>
            </w:r>
          </w:p>
        </w:tc>
        <w:tc>
          <w:tcPr>
            <w:tcW w:w="7230" w:type="dxa"/>
          </w:tcPr>
          <w:p w14:paraId="0DE40D30" w14:textId="126BD7CE" w:rsidR="00686C7D" w:rsidRPr="005E52C3" w:rsidRDefault="00686C7D" w:rsidP="00C23F36">
            <w:pPr>
              <w:spacing w:after="60"/>
              <w:jc w:val="both"/>
              <w:rPr>
                <w:rFonts w:asciiTheme="minorHAnsi" w:hAnsiTheme="minorHAnsi"/>
                <w:sz w:val="18"/>
                <w:szCs w:val="18"/>
                <w:lang w:val="fr-FR"/>
              </w:rPr>
            </w:pPr>
            <w:r w:rsidRPr="005209F1">
              <w:rPr>
                <w:rFonts w:asciiTheme="minorHAnsi" w:hAnsiTheme="minorHAnsi" w:cs="Arial"/>
                <w:bCs/>
                <w:sz w:val="18"/>
                <w:szCs w:val="18"/>
                <w:lang w:val="fr-FR"/>
              </w:rPr>
              <w:t>Expliquer comment la pratique est proportionnée aux ressources et compétences disponibles.</w:t>
            </w:r>
          </w:p>
        </w:tc>
      </w:tr>
      <w:tr w:rsidR="00686C7D" w:rsidRPr="005F61DE" w14:paraId="22855517" w14:textId="77777777" w:rsidTr="00C23F36">
        <w:tc>
          <w:tcPr>
            <w:tcW w:w="2376" w:type="dxa"/>
            <w:gridSpan w:val="2"/>
          </w:tcPr>
          <w:p w14:paraId="6D5EDA7C" w14:textId="77777777" w:rsidR="00686C7D" w:rsidRPr="00D253E3" w:rsidRDefault="00686C7D" w:rsidP="004D6FC6">
            <w:pPr>
              <w:tabs>
                <w:tab w:val="left" w:pos="2977"/>
              </w:tabs>
              <w:spacing w:after="120" w:line="240" w:lineRule="auto"/>
              <w:rPr>
                <w:rFonts w:asciiTheme="minorHAnsi" w:hAnsiTheme="minorHAnsi"/>
                <w:b/>
                <w:bCs/>
                <w:sz w:val="20"/>
                <w:szCs w:val="20"/>
                <w:lang w:val="fr-FR"/>
              </w:rPr>
            </w:pPr>
            <w:r>
              <w:rPr>
                <w:rFonts w:asciiTheme="minorHAnsi" w:hAnsiTheme="minorHAnsi"/>
                <w:b/>
                <w:bCs/>
                <w:sz w:val="20"/>
                <w:szCs w:val="20"/>
                <w:lang w:val="fr-FR"/>
              </w:rPr>
              <w:t>Faisabilité technique</w:t>
            </w:r>
            <w:r w:rsidRPr="007177E7">
              <w:rPr>
                <w:rFonts w:asciiTheme="minorHAnsi" w:hAnsiTheme="minorHAnsi"/>
                <w:b/>
                <w:bCs/>
                <w:sz w:val="20"/>
                <w:szCs w:val="20"/>
                <w:lang w:val="fr-FR"/>
              </w:rPr>
              <w:t xml:space="preserve"> </w:t>
            </w:r>
          </w:p>
          <w:p w14:paraId="16B7C37D" w14:textId="6AF0B68A" w:rsidR="00686C7D" w:rsidRPr="005E52C3" w:rsidRDefault="00686C7D" w:rsidP="00C23F36">
            <w:pPr>
              <w:tabs>
                <w:tab w:val="left" w:pos="2977"/>
              </w:tabs>
              <w:spacing w:after="120" w:line="240" w:lineRule="auto"/>
              <w:rPr>
                <w:rFonts w:asciiTheme="minorHAnsi" w:hAnsiTheme="minorHAnsi" w:cs="Arial"/>
                <w:b/>
                <w:bCs/>
                <w:sz w:val="20"/>
                <w:szCs w:val="20"/>
                <w:lang w:val="fr-FR" w:eastAsia="fr-FR"/>
              </w:rPr>
            </w:pPr>
            <w:r w:rsidRPr="00D253E3">
              <w:rPr>
                <w:rFonts w:asciiTheme="minorHAnsi" w:hAnsiTheme="minorHAnsi" w:cs="Arial"/>
                <w:sz w:val="20"/>
                <w:szCs w:val="20"/>
                <w:lang w:val="fr-FR"/>
              </w:rPr>
              <w:t xml:space="preserve">(max 100 </w:t>
            </w:r>
            <w:r>
              <w:rPr>
                <w:rFonts w:asciiTheme="minorHAnsi" w:hAnsiTheme="minorHAnsi" w:cs="Arial"/>
                <w:sz w:val="20"/>
                <w:szCs w:val="20"/>
                <w:lang w:val="fr-FR"/>
              </w:rPr>
              <w:t>mots</w:t>
            </w:r>
            <w:r w:rsidRPr="00D253E3">
              <w:rPr>
                <w:rFonts w:asciiTheme="minorHAnsi" w:hAnsiTheme="minorHAnsi" w:cs="Arial"/>
                <w:sz w:val="20"/>
                <w:szCs w:val="20"/>
                <w:lang w:val="fr-FR"/>
              </w:rPr>
              <w:t>)</w:t>
            </w:r>
          </w:p>
        </w:tc>
        <w:tc>
          <w:tcPr>
            <w:tcW w:w="7230" w:type="dxa"/>
          </w:tcPr>
          <w:p w14:paraId="69650094" w14:textId="77777777" w:rsidR="00686C7D" w:rsidRPr="005209F1" w:rsidRDefault="00686C7D" w:rsidP="004D6FC6">
            <w:pPr>
              <w:tabs>
                <w:tab w:val="left" w:pos="142"/>
              </w:tabs>
              <w:spacing w:after="100" w:line="240" w:lineRule="auto"/>
              <w:jc w:val="both"/>
              <w:rPr>
                <w:rFonts w:asciiTheme="minorHAnsi" w:hAnsiTheme="minorHAnsi" w:cs="Arial"/>
                <w:bCs/>
                <w:sz w:val="18"/>
                <w:szCs w:val="18"/>
                <w:lang w:val="fr-FR"/>
              </w:rPr>
            </w:pPr>
            <w:r w:rsidRPr="005209F1">
              <w:rPr>
                <w:rFonts w:asciiTheme="minorHAnsi" w:hAnsiTheme="minorHAnsi" w:cs="Arial"/>
                <w:bCs/>
                <w:sz w:val="18"/>
                <w:szCs w:val="18"/>
                <w:lang w:val="fr-FR"/>
              </w:rPr>
              <w:t>Expliquer comment la pratique est facile à apprendre et à mettre en œuvre.</w:t>
            </w:r>
          </w:p>
          <w:p w14:paraId="22D362E3" w14:textId="2F97B0C3" w:rsidR="00686C7D" w:rsidRPr="005E52C3" w:rsidRDefault="00686C7D" w:rsidP="00C23F36">
            <w:pPr>
              <w:tabs>
                <w:tab w:val="left" w:pos="142"/>
              </w:tabs>
              <w:spacing w:after="100" w:line="240" w:lineRule="auto"/>
              <w:jc w:val="both"/>
              <w:rPr>
                <w:rFonts w:asciiTheme="minorHAnsi" w:hAnsiTheme="minorHAnsi" w:cs="Arial"/>
                <w:bCs/>
                <w:sz w:val="18"/>
                <w:szCs w:val="18"/>
                <w:lang w:val="fr-FR"/>
              </w:rPr>
            </w:pPr>
          </w:p>
        </w:tc>
      </w:tr>
      <w:tr w:rsidR="00686C7D" w:rsidRPr="005F61DE" w14:paraId="582A60D2" w14:textId="77777777" w:rsidTr="00C23F36">
        <w:tc>
          <w:tcPr>
            <w:tcW w:w="2376" w:type="dxa"/>
            <w:gridSpan w:val="2"/>
          </w:tcPr>
          <w:p w14:paraId="4D5D2F81" w14:textId="7F3C888D" w:rsidR="00686C7D" w:rsidRPr="005E52C3" w:rsidRDefault="00686C7D" w:rsidP="00C23F36">
            <w:pPr>
              <w:tabs>
                <w:tab w:val="left" w:pos="10740"/>
              </w:tabs>
              <w:spacing w:after="120" w:line="240" w:lineRule="auto"/>
              <w:rPr>
                <w:rFonts w:asciiTheme="minorHAnsi" w:hAnsiTheme="minorHAnsi" w:cs="Arial"/>
                <w:b/>
                <w:sz w:val="20"/>
                <w:szCs w:val="20"/>
                <w:lang w:val="fr-FR" w:eastAsia="fr-FR"/>
              </w:rPr>
            </w:pPr>
            <w:r>
              <w:rPr>
                <w:rFonts w:asciiTheme="minorHAnsi" w:hAnsiTheme="minorHAnsi"/>
                <w:b/>
                <w:bCs/>
                <w:sz w:val="20"/>
                <w:szCs w:val="20"/>
                <w:lang w:val="fr-FR"/>
              </w:rPr>
              <w:t>D</w:t>
            </w:r>
            <w:r w:rsidRPr="007177E7">
              <w:rPr>
                <w:rFonts w:asciiTheme="minorHAnsi" w:hAnsiTheme="minorHAnsi"/>
                <w:b/>
                <w:bCs/>
                <w:sz w:val="20"/>
                <w:szCs w:val="20"/>
                <w:lang w:val="fr-FR"/>
              </w:rPr>
              <w:t>urabilité</w:t>
            </w:r>
            <w:r w:rsidRPr="00D253E3">
              <w:rPr>
                <w:rFonts w:asciiTheme="minorHAnsi" w:hAnsiTheme="minorHAnsi" w:cs="Arial"/>
                <w:sz w:val="20"/>
                <w:szCs w:val="20"/>
                <w:lang w:val="fr-FR"/>
              </w:rPr>
              <w:t xml:space="preserve"> (max 200 </w:t>
            </w:r>
            <w:r>
              <w:rPr>
                <w:rFonts w:asciiTheme="minorHAnsi" w:hAnsiTheme="minorHAnsi" w:cs="Arial"/>
                <w:sz w:val="20"/>
                <w:szCs w:val="20"/>
                <w:lang w:val="fr-FR"/>
              </w:rPr>
              <w:t>mots</w:t>
            </w:r>
            <w:r w:rsidRPr="00D253E3">
              <w:rPr>
                <w:rFonts w:asciiTheme="minorHAnsi" w:hAnsiTheme="minorHAnsi" w:cs="Arial"/>
                <w:sz w:val="20"/>
                <w:szCs w:val="20"/>
                <w:lang w:val="fr-FR"/>
              </w:rPr>
              <w:t>)</w:t>
            </w:r>
            <w:r w:rsidRPr="00D253E3">
              <w:rPr>
                <w:rFonts w:asciiTheme="minorHAnsi" w:hAnsiTheme="minorHAnsi" w:cs="Arial"/>
                <w:b/>
                <w:bCs/>
                <w:sz w:val="20"/>
                <w:szCs w:val="20"/>
                <w:lang w:val="fr-FR" w:eastAsia="fr-FR"/>
              </w:rPr>
              <w:tab/>
            </w:r>
            <w:r w:rsidRPr="00D253E3">
              <w:rPr>
                <w:rFonts w:asciiTheme="minorHAnsi" w:hAnsiTheme="minorHAnsi" w:cs="Arial"/>
                <w:b/>
                <w:bCs/>
                <w:sz w:val="20"/>
                <w:szCs w:val="20"/>
                <w:lang w:val="fr-FR" w:eastAsia="fr-FR"/>
              </w:rPr>
              <w:tab/>
            </w:r>
          </w:p>
        </w:tc>
        <w:tc>
          <w:tcPr>
            <w:tcW w:w="7230" w:type="dxa"/>
          </w:tcPr>
          <w:p w14:paraId="0AF445E7" w14:textId="1307F26C" w:rsidR="00686C7D" w:rsidRPr="005E52C3" w:rsidRDefault="00686C7D" w:rsidP="00C23F36">
            <w:pPr>
              <w:tabs>
                <w:tab w:val="left" w:pos="10740"/>
              </w:tabs>
              <w:spacing w:after="100" w:line="240" w:lineRule="auto"/>
              <w:jc w:val="both"/>
              <w:rPr>
                <w:rFonts w:asciiTheme="minorHAnsi" w:hAnsiTheme="minorHAnsi" w:cs="Arial"/>
                <w:bCs/>
                <w:sz w:val="18"/>
                <w:szCs w:val="18"/>
                <w:lang w:val="fr-FR"/>
              </w:rPr>
            </w:pPr>
            <w:r w:rsidRPr="005209F1">
              <w:rPr>
                <w:rFonts w:asciiTheme="minorHAnsi" w:hAnsiTheme="minorHAnsi" w:cs="Arial"/>
                <w:bCs/>
                <w:sz w:val="18"/>
                <w:szCs w:val="18"/>
                <w:lang w:val="fr-FR"/>
              </w:rPr>
              <w:t xml:space="preserve">La pratique est institutionnellement, socialement, économiquement et </w:t>
            </w:r>
            <w:r>
              <w:rPr>
                <w:rFonts w:asciiTheme="minorHAnsi" w:hAnsiTheme="minorHAnsi" w:cs="Arial"/>
                <w:bCs/>
                <w:sz w:val="18"/>
                <w:szCs w:val="18"/>
                <w:lang w:val="fr-FR"/>
              </w:rPr>
              <w:t>/ ou écologiquement durable? S’</w:t>
            </w:r>
            <w:r w:rsidRPr="005209F1">
              <w:rPr>
                <w:rFonts w:asciiTheme="minorHAnsi" w:hAnsiTheme="minorHAnsi" w:cs="Arial"/>
                <w:bCs/>
                <w:sz w:val="18"/>
                <w:szCs w:val="18"/>
                <w:lang w:val="fr-FR"/>
              </w:rPr>
              <w:t xml:space="preserve">il vous plaît décrire. Si non, quels sont les éléments qui doivent être mis en place? Le cas échéant, indiquer les coûts totaux </w:t>
            </w:r>
            <w:r>
              <w:rPr>
                <w:rFonts w:asciiTheme="minorHAnsi" w:hAnsiTheme="minorHAnsi" w:cs="Arial"/>
                <w:bCs/>
                <w:sz w:val="18"/>
                <w:szCs w:val="18"/>
                <w:lang w:val="fr-FR"/>
              </w:rPr>
              <w:t>utilisés</w:t>
            </w:r>
            <w:r w:rsidRPr="005209F1">
              <w:rPr>
                <w:rFonts w:asciiTheme="minorHAnsi" w:hAnsiTheme="minorHAnsi" w:cs="Arial"/>
                <w:bCs/>
                <w:sz w:val="18"/>
                <w:szCs w:val="18"/>
                <w:lang w:val="fr-FR"/>
              </w:rPr>
              <w:t xml:space="preserve"> pour la mise en œuvre de la pratique. Autant que possible, fournir aussi des indications </w:t>
            </w:r>
            <w:r>
              <w:rPr>
                <w:rFonts w:asciiTheme="minorHAnsi" w:hAnsiTheme="minorHAnsi" w:cs="Arial"/>
                <w:bCs/>
                <w:sz w:val="18"/>
                <w:szCs w:val="18"/>
                <w:lang w:val="fr-FR"/>
              </w:rPr>
              <w:t>d'efficience des</w:t>
            </w:r>
            <w:r w:rsidRPr="005209F1">
              <w:rPr>
                <w:rFonts w:asciiTheme="minorHAnsi" w:hAnsiTheme="minorHAnsi" w:cs="Arial"/>
                <w:bCs/>
                <w:sz w:val="18"/>
                <w:szCs w:val="18"/>
                <w:lang w:val="fr-FR"/>
              </w:rPr>
              <w:t xml:space="preserve"> </w:t>
            </w:r>
            <w:r>
              <w:rPr>
                <w:rFonts w:asciiTheme="minorHAnsi" w:hAnsiTheme="minorHAnsi" w:cs="Arial"/>
                <w:bCs/>
                <w:sz w:val="18"/>
                <w:szCs w:val="18"/>
                <w:lang w:val="fr-FR"/>
              </w:rPr>
              <w:t>coûts</w:t>
            </w:r>
            <w:r w:rsidRPr="005209F1">
              <w:rPr>
                <w:rFonts w:asciiTheme="minorHAnsi" w:hAnsiTheme="minorHAnsi" w:cs="Arial"/>
                <w:bCs/>
                <w:sz w:val="18"/>
                <w:szCs w:val="18"/>
                <w:lang w:val="fr-FR"/>
              </w:rPr>
              <w:t>: Quels sont les avantages institutionnels, sociaux, économiques et / ou environnementaux par rapport au total des coûts?</w:t>
            </w:r>
          </w:p>
        </w:tc>
      </w:tr>
      <w:tr w:rsidR="00686C7D" w:rsidRPr="005E52C3" w14:paraId="14739B69" w14:textId="77777777" w:rsidTr="00C23F36">
        <w:tc>
          <w:tcPr>
            <w:tcW w:w="2376" w:type="dxa"/>
            <w:gridSpan w:val="2"/>
          </w:tcPr>
          <w:p w14:paraId="3054AF79" w14:textId="1EFEA6EA" w:rsidR="00686C7D" w:rsidRPr="005E52C3" w:rsidRDefault="00686C7D" w:rsidP="00C23F36">
            <w:pPr>
              <w:tabs>
                <w:tab w:val="left" w:pos="142"/>
                <w:tab w:val="left" w:pos="2977"/>
              </w:tabs>
              <w:spacing w:after="120" w:line="240" w:lineRule="auto"/>
              <w:rPr>
                <w:rFonts w:asciiTheme="minorHAnsi" w:hAnsiTheme="minorHAnsi" w:cs="Arial"/>
                <w:b/>
                <w:bCs/>
                <w:sz w:val="20"/>
                <w:szCs w:val="20"/>
                <w:lang w:val="fr-FR" w:eastAsia="fr-FR"/>
              </w:rPr>
            </w:pPr>
            <w:r w:rsidRPr="00D253E3">
              <w:rPr>
                <w:rFonts w:asciiTheme="minorHAnsi" w:hAnsiTheme="minorHAnsi" w:cs="Arial"/>
                <w:b/>
                <w:bCs/>
                <w:sz w:val="20"/>
                <w:szCs w:val="20"/>
                <w:lang w:val="fr-FR"/>
              </w:rPr>
              <w:t>R</w:t>
            </w:r>
            <w:r w:rsidRPr="007177E7">
              <w:rPr>
                <w:rFonts w:asciiTheme="minorHAnsi" w:hAnsiTheme="minorHAnsi"/>
                <w:b/>
                <w:bCs/>
                <w:sz w:val="20"/>
                <w:szCs w:val="20"/>
                <w:lang w:val="fr-FR"/>
              </w:rPr>
              <w:t>eproductibilité et l'adaptabilité</w:t>
            </w:r>
            <w:r w:rsidRPr="00D253E3">
              <w:rPr>
                <w:rFonts w:asciiTheme="minorHAnsi" w:hAnsiTheme="minorHAnsi" w:cs="Arial"/>
                <w:sz w:val="20"/>
                <w:szCs w:val="20"/>
                <w:lang w:val="fr-FR"/>
              </w:rPr>
              <w:t xml:space="preserve"> (max 200 </w:t>
            </w:r>
            <w:r>
              <w:rPr>
                <w:rFonts w:asciiTheme="minorHAnsi" w:hAnsiTheme="minorHAnsi" w:cs="Arial"/>
                <w:sz w:val="20"/>
                <w:szCs w:val="20"/>
                <w:lang w:val="fr-FR"/>
              </w:rPr>
              <w:t>mots</w:t>
            </w:r>
            <w:r w:rsidRPr="00D253E3">
              <w:rPr>
                <w:rFonts w:asciiTheme="minorHAnsi" w:hAnsiTheme="minorHAnsi" w:cs="Arial"/>
                <w:sz w:val="20"/>
                <w:szCs w:val="20"/>
                <w:lang w:val="fr-FR"/>
              </w:rPr>
              <w:t>)</w:t>
            </w:r>
          </w:p>
        </w:tc>
        <w:tc>
          <w:tcPr>
            <w:tcW w:w="7230" w:type="dxa"/>
          </w:tcPr>
          <w:p w14:paraId="47292184" w14:textId="3A2FB257" w:rsidR="00686C7D" w:rsidRPr="00814C05" w:rsidRDefault="00686C7D" w:rsidP="004D6FC6">
            <w:pPr>
              <w:tabs>
                <w:tab w:val="left" w:pos="10740"/>
              </w:tabs>
              <w:spacing w:after="100" w:line="240" w:lineRule="auto"/>
              <w:jc w:val="both"/>
              <w:rPr>
                <w:rFonts w:asciiTheme="minorHAnsi" w:hAnsiTheme="minorHAnsi" w:cs="Arial"/>
                <w:bCs/>
                <w:sz w:val="18"/>
                <w:szCs w:val="18"/>
                <w:lang w:val="fr-FR"/>
              </w:rPr>
            </w:pPr>
            <w:r w:rsidRPr="00814C05">
              <w:rPr>
                <w:rFonts w:asciiTheme="minorHAnsi" w:hAnsiTheme="minorHAnsi" w:cs="Arial"/>
                <w:bCs/>
                <w:sz w:val="18"/>
                <w:szCs w:val="18"/>
                <w:lang w:val="fr-FR"/>
              </w:rPr>
              <w:t xml:space="preserve">À votre avis, quelles sont les possibilités d'étendre la pratique plus largement? Si vous deviez donner un conseil aux hommes et femmes d'une autre zone géographique, quelles sont les conditions qui doivent être remplies pour </w:t>
            </w:r>
            <w:r>
              <w:rPr>
                <w:rFonts w:asciiTheme="minorHAnsi" w:hAnsiTheme="minorHAnsi" w:cs="Arial"/>
                <w:bCs/>
                <w:sz w:val="18"/>
                <w:szCs w:val="18"/>
                <w:lang w:val="fr-FR"/>
              </w:rPr>
              <w:t xml:space="preserve">assurer </w:t>
            </w:r>
            <w:r w:rsidRPr="00814C05">
              <w:rPr>
                <w:rFonts w:asciiTheme="minorHAnsi" w:hAnsiTheme="minorHAnsi" w:cs="Arial"/>
                <w:bCs/>
                <w:sz w:val="18"/>
                <w:szCs w:val="18"/>
                <w:lang w:val="fr-FR"/>
              </w:rPr>
              <w:t xml:space="preserve">que la pratique </w:t>
            </w:r>
            <w:r>
              <w:rPr>
                <w:rFonts w:asciiTheme="minorHAnsi" w:hAnsiTheme="minorHAnsi" w:cs="Arial"/>
                <w:bCs/>
                <w:sz w:val="18"/>
                <w:szCs w:val="18"/>
                <w:lang w:val="fr-FR"/>
              </w:rPr>
              <w:t>soi</w:t>
            </w:r>
            <w:r w:rsidR="003B6F6D">
              <w:rPr>
                <w:rFonts w:asciiTheme="minorHAnsi" w:hAnsiTheme="minorHAnsi" w:cs="Arial"/>
                <w:bCs/>
                <w:sz w:val="18"/>
                <w:szCs w:val="18"/>
                <w:lang w:val="fr-FR"/>
              </w:rPr>
              <w:t>t</w:t>
            </w:r>
            <w:r w:rsidRPr="00814C05">
              <w:rPr>
                <w:rFonts w:asciiTheme="minorHAnsi" w:hAnsiTheme="minorHAnsi" w:cs="Arial"/>
                <w:bCs/>
                <w:sz w:val="18"/>
                <w:szCs w:val="18"/>
                <w:lang w:val="fr-FR"/>
              </w:rPr>
              <w:t xml:space="preserve"> répliqué</w:t>
            </w:r>
            <w:r w:rsidR="003B6F6D">
              <w:rPr>
                <w:rFonts w:asciiTheme="minorHAnsi" w:hAnsiTheme="minorHAnsi" w:cs="Arial"/>
                <w:bCs/>
                <w:sz w:val="18"/>
                <w:szCs w:val="18"/>
                <w:lang w:val="fr-FR"/>
              </w:rPr>
              <w:t>e</w:t>
            </w:r>
            <w:r w:rsidRPr="00814C05">
              <w:rPr>
                <w:rFonts w:asciiTheme="minorHAnsi" w:hAnsiTheme="minorHAnsi" w:cs="Arial"/>
                <w:bCs/>
                <w:sz w:val="18"/>
                <w:szCs w:val="18"/>
                <w:lang w:val="fr-FR"/>
              </w:rPr>
              <w:t xml:space="preserve"> et adapté</w:t>
            </w:r>
            <w:r w:rsidR="003B6F6D">
              <w:rPr>
                <w:rFonts w:asciiTheme="minorHAnsi" w:hAnsiTheme="minorHAnsi" w:cs="Arial"/>
                <w:bCs/>
                <w:sz w:val="18"/>
                <w:szCs w:val="18"/>
                <w:lang w:val="fr-FR"/>
              </w:rPr>
              <w:t>e</w:t>
            </w:r>
            <w:r w:rsidRPr="00814C05">
              <w:rPr>
                <w:rFonts w:asciiTheme="minorHAnsi" w:hAnsiTheme="minorHAnsi" w:cs="Arial"/>
                <w:bCs/>
                <w:sz w:val="18"/>
                <w:szCs w:val="18"/>
                <w:lang w:val="fr-FR"/>
              </w:rPr>
              <w:t xml:space="preserve">  </w:t>
            </w:r>
            <w:r w:rsidR="003B6F6D">
              <w:rPr>
                <w:rFonts w:asciiTheme="minorHAnsi" w:hAnsiTheme="minorHAnsi" w:cs="Arial"/>
                <w:bCs/>
                <w:sz w:val="18"/>
                <w:szCs w:val="18"/>
                <w:lang w:val="fr-FR"/>
              </w:rPr>
              <w:t xml:space="preserve">à un </w:t>
            </w:r>
            <w:r w:rsidRPr="00814C05">
              <w:rPr>
                <w:rFonts w:asciiTheme="minorHAnsi" w:hAnsiTheme="minorHAnsi" w:cs="Arial"/>
                <w:bCs/>
                <w:sz w:val="18"/>
                <w:szCs w:val="18"/>
                <w:lang w:val="fr-FR"/>
              </w:rPr>
              <w:t>nouveau contexte? L'objectif est d'aller plus loin que la section «facteurs de succès» dans la spécification des exigences pour la réplication de la pratique à plus grande échelle (national, régional, international).</w:t>
            </w:r>
          </w:p>
          <w:p w14:paraId="3BDC7B51" w14:textId="0FF79654" w:rsidR="00686C7D" w:rsidRPr="005E52C3" w:rsidRDefault="00686C7D" w:rsidP="00C23F36">
            <w:pPr>
              <w:tabs>
                <w:tab w:val="left" w:pos="10740"/>
              </w:tabs>
              <w:spacing w:after="100" w:line="240" w:lineRule="auto"/>
              <w:jc w:val="both"/>
              <w:rPr>
                <w:rFonts w:asciiTheme="minorHAnsi" w:hAnsiTheme="minorHAnsi" w:cs="Arial"/>
                <w:bCs/>
                <w:sz w:val="18"/>
                <w:szCs w:val="18"/>
                <w:lang w:val="fr-FR"/>
              </w:rPr>
            </w:pPr>
            <w:r w:rsidRPr="00814C05">
              <w:rPr>
                <w:rFonts w:asciiTheme="minorHAnsi" w:hAnsiTheme="minorHAnsi" w:cs="Arial"/>
                <w:bCs/>
                <w:sz w:val="18"/>
                <w:szCs w:val="18"/>
                <w:lang w:val="fr-FR"/>
              </w:rPr>
              <w:t>.</w:t>
            </w:r>
          </w:p>
        </w:tc>
      </w:tr>
      <w:tr w:rsidR="00686C7D" w:rsidRPr="005F61DE" w14:paraId="14360431" w14:textId="77777777" w:rsidTr="00C23F36">
        <w:tc>
          <w:tcPr>
            <w:tcW w:w="2376" w:type="dxa"/>
            <w:gridSpan w:val="2"/>
          </w:tcPr>
          <w:p w14:paraId="39ADF0DE" w14:textId="72DC5B9D" w:rsidR="00686C7D" w:rsidRPr="005E52C3" w:rsidRDefault="00686C7D" w:rsidP="00C23F36">
            <w:pPr>
              <w:tabs>
                <w:tab w:val="left" w:pos="2977"/>
              </w:tabs>
              <w:spacing w:after="120" w:line="240" w:lineRule="auto"/>
              <w:rPr>
                <w:rFonts w:asciiTheme="minorHAnsi" w:hAnsiTheme="minorHAnsi"/>
                <w:b/>
                <w:bCs/>
                <w:sz w:val="20"/>
                <w:szCs w:val="20"/>
                <w:lang w:val="fr-FR"/>
              </w:rPr>
            </w:pPr>
            <w:r>
              <w:rPr>
                <w:rFonts w:asciiTheme="minorHAnsi" w:hAnsiTheme="minorHAnsi"/>
                <w:b/>
                <w:bCs/>
                <w:sz w:val="20"/>
                <w:szCs w:val="20"/>
                <w:lang w:val="fr-FR"/>
              </w:rPr>
              <w:t>E</w:t>
            </w:r>
            <w:r w:rsidRPr="007177E7">
              <w:rPr>
                <w:rFonts w:asciiTheme="minorHAnsi" w:hAnsiTheme="minorHAnsi"/>
                <w:b/>
                <w:bCs/>
                <w:sz w:val="20"/>
                <w:szCs w:val="20"/>
                <w:lang w:val="fr-FR"/>
              </w:rPr>
              <w:t>quité/participation</w:t>
            </w:r>
            <w:r w:rsidRPr="00D253E3">
              <w:rPr>
                <w:rFonts w:asciiTheme="minorHAnsi" w:hAnsiTheme="minorHAnsi" w:cs="Arial"/>
                <w:sz w:val="20"/>
                <w:szCs w:val="20"/>
                <w:lang w:val="fr-FR"/>
              </w:rPr>
              <w:t xml:space="preserve"> (max </w:t>
            </w:r>
            <w:r w:rsidRPr="00D253E3">
              <w:rPr>
                <w:rFonts w:asciiTheme="minorHAnsi" w:hAnsiTheme="minorHAnsi" w:cs="Arial"/>
                <w:sz w:val="20"/>
                <w:szCs w:val="20"/>
                <w:lang w:val="fr-FR"/>
              </w:rPr>
              <w:lastRenderedPageBreak/>
              <w:t xml:space="preserve">200 </w:t>
            </w:r>
            <w:r>
              <w:rPr>
                <w:rFonts w:asciiTheme="minorHAnsi" w:hAnsiTheme="minorHAnsi" w:cs="Arial"/>
                <w:sz w:val="20"/>
                <w:szCs w:val="20"/>
                <w:lang w:val="fr-FR"/>
              </w:rPr>
              <w:t>mots</w:t>
            </w:r>
            <w:r w:rsidRPr="00D253E3">
              <w:rPr>
                <w:rFonts w:asciiTheme="minorHAnsi" w:hAnsiTheme="minorHAnsi" w:cs="Arial"/>
                <w:sz w:val="20"/>
                <w:szCs w:val="20"/>
                <w:lang w:val="fr-FR"/>
              </w:rPr>
              <w:t>)</w:t>
            </w:r>
          </w:p>
        </w:tc>
        <w:tc>
          <w:tcPr>
            <w:tcW w:w="7230" w:type="dxa"/>
          </w:tcPr>
          <w:p w14:paraId="60FE3B4E" w14:textId="52D97757" w:rsidR="00686C7D" w:rsidRPr="005E52C3" w:rsidRDefault="00686C7D" w:rsidP="003B6F6D">
            <w:pPr>
              <w:tabs>
                <w:tab w:val="left" w:pos="142"/>
              </w:tabs>
              <w:spacing w:after="100" w:line="240" w:lineRule="auto"/>
              <w:jc w:val="both"/>
              <w:rPr>
                <w:rFonts w:asciiTheme="minorHAnsi" w:hAnsiTheme="minorHAnsi" w:cs="Arial"/>
                <w:bCs/>
                <w:sz w:val="18"/>
                <w:szCs w:val="18"/>
                <w:lang w:val="fr-FR"/>
              </w:rPr>
            </w:pPr>
            <w:r w:rsidRPr="00814C05">
              <w:rPr>
                <w:rFonts w:asciiTheme="minorHAnsi" w:hAnsiTheme="minorHAnsi" w:cs="Arial"/>
                <w:bCs/>
                <w:sz w:val="18"/>
                <w:szCs w:val="18"/>
                <w:lang w:val="fr-FR"/>
              </w:rPr>
              <w:lastRenderedPageBreak/>
              <w:t xml:space="preserve">Expliquer comment la pratique est sensible aux principes de l'inclusion et de l'équité. </w:t>
            </w:r>
            <w:r w:rsidRPr="00814C05">
              <w:rPr>
                <w:rFonts w:asciiTheme="minorHAnsi" w:hAnsiTheme="minorHAnsi" w:cs="Arial"/>
                <w:bCs/>
                <w:sz w:val="18"/>
                <w:szCs w:val="18"/>
                <w:lang w:val="fr-FR"/>
              </w:rPr>
              <w:lastRenderedPageBreak/>
              <w:t>Considérez les aspects suivants. Est-ce que tous les membres participent et influencent le processus et la prise de décision (en particulier concernant l'inclusion</w:t>
            </w:r>
            <w:r>
              <w:rPr>
                <w:rFonts w:asciiTheme="minorHAnsi" w:hAnsiTheme="minorHAnsi" w:cs="Arial"/>
                <w:bCs/>
                <w:sz w:val="18"/>
                <w:szCs w:val="18"/>
                <w:lang w:val="fr-FR"/>
              </w:rPr>
              <w:t>,</w:t>
            </w:r>
            <w:r w:rsidRPr="00814C05">
              <w:rPr>
                <w:rFonts w:asciiTheme="minorHAnsi" w:hAnsiTheme="minorHAnsi" w:cs="Arial"/>
                <w:bCs/>
                <w:sz w:val="18"/>
                <w:szCs w:val="18"/>
                <w:lang w:val="fr-FR"/>
              </w:rPr>
              <w:t xml:space="preserve"> le rôle et éventuellement le leadership </w:t>
            </w:r>
            <w:r>
              <w:rPr>
                <w:rFonts w:asciiTheme="minorHAnsi" w:hAnsiTheme="minorHAnsi" w:cs="Arial"/>
                <w:bCs/>
                <w:sz w:val="18"/>
                <w:szCs w:val="18"/>
                <w:lang w:val="fr-FR"/>
              </w:rPr>
              <w:t>des groupes les plus faibles</w:t>
            </w:r>
            <w:r w:rsidRPr="00814C05">
              <w:rPr>
                <w:rFonts w:asciiTheme="minorHAnsi" w:hAnsiTheme="minorHAnsi" w:cs="Arial"/>
                <w:bCs/>
                <w:sz w:val="18"/>
                <w:szCs w:val="18"/>
                <w:lang w:val="fr-FR"/>
              </w:rPr>
              <w:t xml:space="preserve"> comme les femmes et les jeunes)? Comment l'adhésion, formel</w:t>
            </w:r>
            <w:r w:rsidR="003B6F6D">
              <w:rPr>
                <w:rFonts w:asciiTheme="minorHAnsi" w:hAnsiTheme="minorHAnsi" w:cs="Arial"/>
                <w:bCs/>
                <w:sz w:val="18"/>
                <w:szCs w:val="18"/>
                <w:lang w:val="fr-FR"/>
              </w:rPr>
              <w:t>le</w:t>
            </w:r>
            <w:r w:rsidRPr="00814C05">
              <w:rPr>
                <w:rFonts w:asciiTheme="minorHAnsi" w:hAnsiTheme="minorHAnsi" w:cs="Arial"/>
                <w:bCs/>
                <w:sz w:val="18"/>
                <w:szCs w:val="18"/>
                <w:lang w:val="fr-FR"/>
              </w:rPr>
              <w:t xml:space="preserve"> ou informel</w:t>
            </w:r>
            <w:r w:rsidR="003B6F6D">
              <w:rPr>
                <w:rFonts w:asciiTheme="minorHAnsi" w:hAnsiTheme="minorHAnsi" w:cs="Arial"/>
                <w:bCs/>
                <w:sz w:val="18"/>
                <w:szCs w:val="18"/>
                <w:lang w:val="fr-FR"/>
              </w:rPr>
              <w:t>le</w:t>
            </w:r>
            <w:r w:rsidRPr="00814C05">
              <w:rPr>
                <w:rFonts w:asciiTheme="minorHAnsi" w:hAnsiTheme="minorHAnsi" w:cs="Arial"/>
                <w:bCs/>
                <w:sz w:val="18"/>
                <w:szCs w:val="18"/>
                <w:lang w:val="fr-FR"/>
              </w:rPr>
              <w:t xml:space="preserve">, </w:t>
            </w:r>
            <w:r w:rsidR="003B6F6D">
              <w:rPr>
                <w:rFonts w:asciiTheme="minorHAnsi" w:hAnsiTheme="minorHAnsi" w:cs="Arial"/>
                <w:bCs/>
                <w:sz w:val="18"/>
                <w:szCs w:val="18"/>
                <w:lang w:val="fr-FR"/>
              </w:rPr>
              <w:t xml:space="preserve">est-elle </w:t>
            </w:r>
            <w:r w:rsidRPr="00814C05">
              <w:rPr>
                <w:rFonts w:asciiTheme="minorHAnsi" w:hAnsiTheme="minorHAnsi" w:cs="Arial"/>
                <w:bCs/>
                <w:sz w:val="18"/>
                <w:szCs w:val="18"/>
                <w:lang w:val="fr-FR"/>
              </w:rPr>
              <w:t>accordé</w:t>
            </w:r>
            <w:r w:rsidR="003B6F6D">
              <w:rPr>
                <w:rFonts w:asciiTheme="minorHAnsi" w:hAnsiTheme="minorHAnsi" w:cs="Arial"/>
                <w:bCs/>
                <w:sz w:val="18"/>
                <w:szCs w:val="18"/>
                <w:lang w:val="fr-FR"/>
              </w:rPr>
              <w:t>e</w:t>
            </w:r>
            <w:r w:rsidRPr="00814C05">
              <w:rPr>
                <w:rFonts w:asciiTheme="minorHAnsi" w:hAnsiTheme="minorHAnsi" w:cs="Arial"/>
                <w:bCs/>
                <w:sz w:val="18"/>
                <w:szCs w:val="18"/>
                <w:lang w:val="fr-FR"/>
              </w:rPr>
              <w:t xml:space="preserve"> (quels sont les facteurs discriminants)? Qui sont les leaders, comment sont-ils choisis,</w:t>
            </w:r>
            <w:r>
              <w:rPr>
                <w:rFonts w:asciiTheme="minorHAnsi" w:hAnsiTheme="minorHAnsi" w:cs="Arial"/>
                <w:bCs/>
                <w:sz w:val="18"/>
                <w:szCs w:val="18"/>
                <w:lang w:val="fr-FR"/>
              </w:rPr>
              <w:t xml:space="preserve"> et </w:t>
            </w:r>
            <w:r w:rsidR="003B6F6D">
              <w:rPr>
                <w:rFonts w:asciiTheme="minorHAnsi" w:hAnsiTheme="minorHAnsi" w:cs="Arial"/>
                <w:bCs/>
                <w:sz w:val="18"/>
                <w:szCs w:val="18"/>
                <w:lang w:val="fr-FR"/>
              </w:rPr>
              <w:t xml:space="preserve">quels </w:t>
            </w:r>
            <w:r>
              <w:rPr>
                <w:rFonts w:asciiTheme="minorHAnsi" w:hAnsiTheme="minorHAnsi" w:cs="Arial"/>
                <w:bCs/>
                <w:sz w:val="18"/>
                <w:szCs w:val="18"/>
                <w:lang w:val="fr-FR"/>
              </w:rPr>
              <w:t>sont les sous-groupes représentés par les leaders</w:t>
            </w:r>
            <w:r w:rsidRPr="00814C05">
              <w:rPr>
                <w:rFonts w:asciiTheme="minorHAnsi" w:hAnsiTheme="minorHAnsi" w:cs="Arial"/>
                <w:bCs/>
                <w:sz w:val="18"/>
                <w:szCs w:val="18"/>
                <w:lang w:val="fr-FR"/>
              </w:rPr>
              <w:t>?</w:t>
            </w:r>
          </w:p>
        </w:tc>
      </w:tr>
      <w:tr w:rsidR="00686C7D" w:rsidRPr="005F61DE" w14:paraId="1A2182AE" w14:textId="77777777" w:rsidTr="00C23F36">
        <w:tc>
          <w:tcPr>
            <w:tcW w:w="2376" w:type="dxa"/>
            <w:gridSpan w:val="2"/>
          </w:tcPr>
          <w:p w14:paraId="292D3823" w14:textId="62088BA1" w:rsidR="00686C7D" w:rsidRPr="005E52C3" w:rsidRDefault="00686C7D" w:rsidP="00C23F36">
            <w:pPr>
              <w:tabs>
                <w:tab w:val="left" w:pos="2977"/>
              </w:tabs>
              <w:spacing w:after="120" w:line="240" w:lineRule="auto"/>
              <w:rPr>
                <w:rFonts w:asciiTheme="minorHAnsi" w:hAnsiTheme="minorHAnsi"/>
                <w:b/>
                <w:bCs/>
                <w:sz w:val="20"/>
                <w:szCs w:val="20"/>
                <w:lang w:val="fr-FR"/>
              </w:rPr>
            </w:pPr>
            <w:r>
              <w:rPr>
                <w:rFonts w:asciiTheme="minorHAnsi" w:hAnsiTheme="minorHAnsi"/>
                <w:b/>
                <w:bCs/>
                <w:sz w:val="20"/>
                <w:szCs w:val="20"/>
                <w:lang w:val="fr-FR"/>
              </w:rPr>
              <w:lastRenderedPageBreak/>
              <w:t>S</w:t>
            </w:r>
            <w:r w:rsidRPr="007177E7">
              <w:rPr>
                <w:rFonts w:asciiTheme="minorHAnsi" w:hAnsiTheme="minorHAnsi"/>
                <w:b/>
                <w:bCs/>
                <w:sz w:val="20"/>
                <w:szCs w:val="20"/>
                <w:lang w:val="fr-FR"/>
              </w:rPr>
              <w:t>ensibilité a</w:t>
            </w:r>
            <w:r w:rsidR="003B6F6D">
              <w:rPr>
                <w:rFonts w:asciiTheme="minorHAnsi" w:hAnsiTheme="minorHAnsi"/>
                <w:b/>
                <w:bCs/>
                <w:sz w:val="20"/>
                <w:szCs w:val="20"/>
                <w:lang w:val="fr-FR"/>
              </w:rPr>
              <w:t>ux</w:t>
            </w:r>
            <w:r w:rsidRPr="007177E7">
              <w:rPr>
                <w:rFonts w:asciiTheme="minorHAnsi" w:hAnsiTheme="minorHAnsi"/>
                <w:b/>
                <w:bCs/>
                <w:sz w:val="20"/>
                <w:szCs w:val="20"/>
                <w:lang w:val="fr-FR"/>
              </w:rPr>
              <w:t xml:space="preserve"> questions de genre</w:t>
            </w:r>
            <w:r w:rsidRPr="00D253E3">
              <w:rPr>
                <w:rFonts w:asciiTheme="minorHAnsi" w:hAnsiTheme="minorHAnsi" w:cs="Arial"/>
                <w:sz w:val="20"/>
                <w:szCs w:val="20"/>
                <w:lang w:val="fr-FR"/>
              </w:rPr>
              <w:t xml:space="preserve"> (max 100 </w:t>
            </w:r>
            <w:r>
              <w:rPr>
                <w:rFonts w:asciiTheme="minorHAnsi" w:hAnsiTheme="minorHAnsi" w:cs="Arial"/>
                <w:sz w:val="20"/>
                <w:szCs w:val="20"/>
                <w:lang w:val="fr-FR"/>
              </w:rPr>
              <w:t>mots</w:t>
            </w:r>
            <w:r w:rsidRPr="00D253E3">
              <w:rPr>
                <w:rFonts w:asciiTheme="minorHAnsi" w:hAnsiTheme="minorHAnsi" w:cs="Arial"/>
                <w:sz w:val="20"/>
                <w:szCs w:val="20"/>
                <w:lang w:val="fr-FR"/>
              </w:rPr>
              <w:t>)</w:t>
            </w:r>
          </w:p>
        </w:tc>
        <w:tc>
          <w:tcPr>
            <w:tcW w:w="7230" w:type="dxa"/>
          </w:tcPr>
          <w:p w14:paraId="46CF4F49" w14:textId="7BC4263C" w:rsidR="00686C7D" w:rsidRPr="005E52C3" w:rsidRDefault="00686C7D" w:rsidP="00C23F36">
            <w:pPr>
              <w:spacing w:after="60"/>
              <w:jc w:val="both"/>
              <w:rPr>
                <w:rFonts w:asciiTheme="minorHAnsi" w:hAnsiTheme="minorHAnsi"/>
                <w:sz w:val="18"/>
                <w:szCs w:val="18"/>
                <w:lang w:val="fr-FR"/>
              </w:rPr>
            </w:pPr>
            <w:r w:rsidRPr="00814C05">
              <w:rPr>
                <w:rFonts w:asciiTheme="minorHAnsi" w:hAnsiTheme="minorHAnsi" w:cs="Arial"/>
                <w:bCs/>
                <w:sz w:val="18"/>
                <w:szCs w:val="18"/>
                <w:lang w:val="fr-FR"/>
              </w:rPr>
              <w:t xml:space="preserve">Expliquer comment la pratique </w:t>
            </w:r>
            <w:r>
              <w:rPr>
                <w:rFonts w:asciiTheme="minorHAnsi" w:hAnsiTheme="minorHAnsi" w:cs="Arial"/>
                <w:bCs/>
                <w:sz w:val="18"/>
                <w:szCs w:val="18"/>
                <w:lang w:val="fr-FR"/>
              </w:rPr>
              <w:t xml:space="preserve">a </w:t>
            </w:r>
            <w:r w:rsidRPr="00814C05">
              <w:rPr>
                <w:rFonts w:asciiTheme="minorHAnsi" w:hAnsiTheme="minorHAnsi" w:cs="Arial"/>
                <w:bCs/>
                <w:sz w:val="18"/>
                <w:szCs w:val="18"/>
                <w:lang w:val="fr-FR"/>
              </w:rPr>
              <w:t>consid</w:t>
            </w:r>
            <w:r w:rsidR="003B6F6D">
              <w:rPr>
                <w:rFonts w:asciiTheme="minorHAnsi" w:hAnsiTheme="minorHAnsi" w:cs="Arial"/>
                <w:bCs/>
                <w:sz w:val="18"/>
                <w:szCs w:val="18"/>
                <w:lang w:val="fr-FR"/>
              </w:rPr>
              <w:t>éré</w:t>
            </w:r>
            <w:r w:rsidRPr="00814C05">
              <w:rPr>
                <w:rFonts w:asciiTheme="minorHAnsi" w:hAnsiTheme="minorHAnsi" w:cs="Arial"/>
                <w:bCs/>
                <w:sz w:val="18"/>
                <w:szCs w:val="18"/>
                <w:lang w:val="fr-FR"/>
              </w:rPr>
              <w:t xml:space="preserve"> </w:t>
            </w:r>
            <w:r>
              <w:rPr>
                <w:rFonts w:asciiTheme="minorHAnsi" w:hAnsiTheme="minorHAnsi" w:cs="Arial"/>
                <w:bCs/>
                <w:sz w:val="18"/>
                <w:szCs w:val="18"/>
                <w:lang w:val="fr-FR"/>
              </w:rPr>
              <w:t>les</w:t>
            </w:r>
            <w:r w:rsidRPr="00814C05">
              <w:rPr>
                <w:rFonts w:asciiTheme="minorHAnsi" w:hAnsiTheme="minorHAnsi" w:cs="Arial"/>
                <w:bCs/>
                <w:sz w:val="18"/>
                <w:szCs w:val="18"/>
                <w:lang w:val="fr-FR"/>
              </w:rPr>
              <w:t xml:space="preserve"> différents risques, besoins et opportunités</w:t>
            </w:r>
            <w:r w:rsidRPr="00D253E3">
              <w:rPr>
                <w:rFonts w:asciiTheme="minorHAnsi" w:hAnsiTheme="minorHAnsi"/>
                <w:sz w:val="18"/>
                <w:szCs w:val="18"/>
                <w:lang w:val="fr-FR"/>
              </w:rPr>
              <w:t xml:space="preserve"> </w:t>
            </w:r>
            <w:r w:rsidRPr="00814C05">
              <w:rPr>
                <w:rFonts w:asciiTheme="minorHAnsi" w:hAnsiTheme="minorHAnsi" w:cs="Arial"/>
                <w:bCs/>
                <w:sz w:val="18"/>
                <w:szCs w:val="18"/>
                <w:lang w:val="fr-FR"/>
              </w:rPr>
              <w:t>des femmes et des hommes</w:t>
            </w:r>
            <w:r>
              <w:rPr>
                <w:rFonts w:asciiTheme="minorHAnsi" w:hAnsiTheme="minorHAnsi" w:cs="Arial"/>
                <w:bCs/>
                <w:sz w:val="18"/>
                <w:szCs w:val="18"/>
                <w:lang w:val="fr-FR"/>
              </w:rPr>
              <w:t>.</w:t>
            </w:r>
            <w:r w:rsidRPr="00814C05">
              <w:rPr>
                <w:rFonts w:asciiTheme="minorHAnsi" w:hAnsiTheme="minorHAnsi" w:cs="Arial"/>
                <w:bCs/>
                <w:sz w:val="18"/>
                <w:szCs w:val="18"/>
                <w:lang w:val="fr-FR"/>
              </w:rPr>
              <w:t xml:space="preserve"> </w:t>
            </w:r>
          </w:p>
        </w:tc>
      </w:tr>
    </w:tbl>
    <w:p w14:paraId="708F0312" w14:textId="77777777" w:rsidR="006B2336" w:rsidRPr="005E52C3" w:rsidRDefault="006B2336">
      <w:pPr>
        <w:rPr>
          <w:rFonts w:asciiTheme="minorHAnsi" w:hAnsiTheme="minorHAnsi"/>
          <w:sz w:val="20"/>
          <w:szCs w:val="20"/>
          <w:lang w:val="fr-FR"/>
        </w:rPr>
      </w:pPr>
      <w:bookmarkStart w:id="0" w:name="_GoBack"/>
      <w:bookmarkEnd w:id="0"/>
    </w:p>
    <w:sectPr w:rsidR="006B2336" w:rsidRPr="005E52C3" w:rsidSect="004B0258">
      <w:pgSz w:w="11907"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BC02B6" w14:textId="77777777" w:rsidR="004F445E" w:rsidRDefault="004F445E" w:rsidP="008178EC">
      <w:pPr>
        <w:spacing w:after="0" w:line="240" w:lineRule="auto"/>
      </w:pPr>
      <w:r>
        <w:separator/>
      </w:r>
    </w:p>
  </w:endnote>
  <w:endnote w:type="continuationSeparator" w:id="0">
    <w:p w14:paraId="2EB20CEC" w14:textId="77777777" w:rsidR="004F445E" w:rsidRDefault="004F445E" w:rsidP="00817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CA1AC2" w14:textId="77777777" w:rsidR="004F445E" w:rsidRDefault="004F445E" w:rsidP="008178EC">
      <w:pPr>
        <w:spacing w:after="0" w:line="240" w:lineRule="auto"/>
      </w:pPr>
      <w:r>
        <w:separator/>
      </w:r>
    </w:p>
  </w:footnote>
  <w:footnote w:type="continuationSeparator" w:id="0">
    <w:p w14:paraId="26A5F3DC" w14:textId="77777777" w:rsidR="004F445E" w:rsidRDefault="004F445E" w:rsidP="008178EC">
      <w:pPr>
        <w:spacing w:after="0" w:line="240" w:lineRule="auto"/>
      </w:pPr>
      <w:r>
        <w:continuationSeparator/>
      </w:r>
    </w:p>
  </w:footnote>
  <w:footnote w:id="1">
    <w:p w14:paraId="40CCF6CE" w14:textId="77777777" w:rsidR="005F61DE" w:rsidRPr="00AB00E2" w:rsidRDefault="005F61DE" w:rsidP="005F61DE">
      <w:pPr>
        <w:pStyle w:val="FootnoteText"/>
        <w:jc w:val="both"/>
        <w:rPr>
          <w:rFonts w:asciiTheme="minorHAnsi" w:hAnsiTheme="minorHAnsi"/>
          <w:sz w:val="18"/>
          <w:szCs w:val="18"/>
          <w:lang w:val="fr-FR"/>
        </w:rPr>
      </w:pPr>
      <w:r w:rsidRPr="00017E50">
        <w:rPr>
          <w:rStyle w:val="FootnoteReference"/>
          <w:rFonts w:asciiTheme="minorHAnsi" w:hAnsiTheme="minorHAnsi"/>
          <w:sz w:val="18"/>
          <w:szCs w:val="18"/>
        </w:rPr>
        <w:footnoteRef/>
      </w:r>
      <w:r w:rsidRPr="00AB00E2">
        <w:rPr>
          <w:rFonts w:asciiTheme="minorHAnsi" w:hAnsiTheme="minorHAnsi"/>
          <w:sz w:val="18"/>
          <w:szCs w:val="18"/>
          <w:lang w:val="fr-FR"/>
        </w:rPr>
        <w:t xml:space="preserve"> Cela exclut les filets de sécurité informels purement basées sur </w:t>
      </w:r>
      <w:r>
        <w:rPr>
          <w:rFonts w:asciiTheme="minorHAnsi" w:hAnsiTheme="minorHAnsi"/>
          <w:sz w:val="18"/>
          <w:szCs w:val="18"/>
          <w:lang w:val="fr-FR"/>
        </w:rPr>
        <w:t xml:space="preserve">les relations de </w:t>
      </w:r>
      <w:r w:rsidRPr="00AB00E2">
        <w:rPr>
          <w:rFonts w:asciiTheme="minorHAnsi" w:hAnsiTheme="minorHAnsi"/>
          <w:sz w:val="18"/>
          <w:szCs w:val="18"/>
          <w:lang w:val="fr-FR"/>
        </w:rPr>
        <w:t xml:space="preserve">famille, amis ou </w:t>
      </w:r>
      <w:r>
        <w:rPr>
          <w:rFonts w:asciiTheme="minorHAnsi" w:hAnsiTheme="minorHAnsi"/>
          <w:sz w:val="18"/>
          <w:szCs w:val="18"/>
          <w:lang w:val="fr-FR"/>
        </w:rPr>
        <w:t xml:space="preserve">parenté, et fonctionnants </w:t>
      </w:r>
      <w:r w:rsidRPr="00AB00E2">
        <w:rPr>
          <w:rFonts w:asciiTheme="minorHAnsi" w:hAnsiTheme="minorHAnsi"/>
          <w:sz w:val="18"/>
          <w:szCs w:val="18"/>
          <w:lang w:val="fr-FR"/>
        </w:rPr>
        <w:t>sur une base occasionnelle.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4B7D21"/>
    <w:multiLevelType w:val="hybridMultilevel"/>
    <w:tmpl w:val="5DAA96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3B8D54F2"/>
    <w:multiLevelType w:val="hybridMultilevel"/>
    <w:tmpl w:val="E104F948"/>
    <w:lvl w:ilvl="0" w:tplc="23F60B12">
      <w:numFmt w:val="bullet"/>
      <w:lvlText w:val="-"/>
      <w:lvlJc w:val="left"/>
      <w:pPr>
        <w:ind w:left="360" w:hanging="360"/>
      </w:pPr>
      <w:rPr>
        <w:rFonts w:ascii="Calibri" w:eastAsiaTheme="minorHAnsi" w:hAnsi="Calibri" w:cstheme="minorBidi" w:hint="default"/>
        <w:color w:val="auto"/>
      </w:rPr>
    </w:lvl>
    <w:lvl w:ilvl="1" w:tplc="23F60B12">
      <w:numFmt w:val="bullet"/>
      <w:lvlText w:val="-"/>
      <w:lvlJc w:val="left"/>
      <w:pPr>
        <w:ind w:left="1080" w:hanging="360"/>
      </w:pPr>
      <w:rPr>
        <w:rFonts w:ascii="Calibri" w:eastAsiaTheme="minorHAnsi" w:hAnsi="Calibri" w:cstheme="minorBidi" w:hint="default"/>
        <w:color w:val="auto"/>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55FE493E"/>
    <w:multiLevelType w:val="hybridMultilevel"/>
    <w:tmpl w:val="11C4F1C0"/>
    <w:lvl w:ilvl="0" w:tplc="F992EAB2">
      <w:start w:val="1"/>
      <w:numFmt w:val="bullet"/>
      <w:lvlText w:val="o"/>
      <w:lvlJc w:val="left"/>
      <w:pPr>
        <w:ind w:left="502" w:hanging="360"/>
      </w:pPr>
      <w:rPr>
        <w:rFonts w:ascii="Courier New" w:hAnsi="Courier New" w:cs="Courier New" w:hint="default"/>
        <w:sz w:val="32"/>
        <w:szCs w:val="32"/>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nsid w:val="67656C63"/>
    <w:multiLevelType w:val="hybridMultilevel"/>
    <w:tmpl w:val="9BD4C2B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336"/>
    <w:rsid w:val="00024F9D"/>
    <w:rsid w:val="00053303"/>
    <w:rsid w:val="00083628"/>
    <w:rsid w:val="000A2756"/>
    <w:rsid w:val="000C30AF"/>
    <w:rsid w:val="001147F8"/>
    <w:rsid w:val="00134C25"/>
    <w:rsid w:val="0015769A"/>
    <w:rsid w:val="00187DE1"/>
    <w:rsid w:val="001922CB"/>
    <w:rsid w:val="00192CD9"/>
    <w:rsid w:val="001B3FF7"/>
    <w:rsid w:val="001E4334"/>
    <w:rsid w:val="00212688"/>
    <w:rsid w:val="0021724B"/>
    <w:rsid w:val="0022317E"/>
    <w:rsid w:val="002307B8"/>
    <w:rsid w:val="00270F7C"/>
    <w:rsid w:val="00276822"/>
    <w:rsid w:val="00287334"/>
    <w:rsid w:val="002A6563"/>
    <w:rsid w:val="002B5BB4"/>
    <w:rsid w:val="003146D4"/>
    <w:rsid w:val="00323192"/>
    <w:rsid w:val="003B6F6D"/>
    <w:rsid w:val="003C4107"/>
    <w:rsid w:val="003D1CB8"/>
    <w:rsid w:val="003D6AD8"/>
    <w:rsid w:val="003E60FE"/>
    <w:rsid w:val="00411718"/>
    <w:rsid w:val="004302DF"/>
    <w:rsid w:val="004B0258"/>
    <w:rsid w:val="004B2B4E"/>
    <w:rsid w:val="004B770E"/>
    <w:rsid w:val="004F445E"/>
    <w:rsid w:val="0050299E"/>
    <w:rsid w:val="005036C2"/>
    <w:rsid w:val="00522408"/>
    <w:rsid w:val="00544E80"/>
    <w:rsid w:val="00545613"/>
    <w:rsid w:val="00555416"/>
    <w:rsid w:val="00555991"/>
    <w:rsid w:val="005904EC"/>
    <w:rsid w:val="005950E6"/>
    <w:rsid w:val="005C5CC0"/>
    <w:rsid w:val="005E0F11"/>
    <w:rsid w:val="005E52C3"/>
    <w:rsid w:val="005F61DE"/>
    <w:rsid w:val="006221F9"/>
    <w:rsid w:val="00650B11"/>
    <w:rsid w:val="0065366B"/>
    <w:rsid w:val="006657E9"/>
    <w:rsid w:val="006668A4"/>
    <w:rsid w:val="00675B6D"/>
    <w:rsid w:val="00686C7D"/>
    <w:rsid w:val="006A00AE"/>
    <w:rsid w:val="006B2336"/>
    <w:rsid w:val="0073178A"/>
    <w:rsid w:val="007355D6"/>
    <w:rsid w:val="0074777C"/>
    <w:rsid w:val="007517BE"/>
    <w:rsid w:val="00757B29"/>
    <w:rsid w:val="007A4E69"/>
    <w:rsid w:val="007A6E8C"/>
    <w:rsid w:val="007D1837"/>
    <w:rsid w:val="007D385F"/>
    <w:rsid w:val="007F0F18"/>
    <w:rsid w:val="008178EC"/>
    <w:rsid w:val="008206F9"/>
    <w:rsid w:val="008209CD"/>
    <w:rsid w:val="008733D8"/>
    <w:rsid w:val="00891208"/>
    <w:rsid w:val="008B3664"/>
    <w:rsid w:val="008E7460"/>
    <w:rsid w:val="00901849"/>
    <w:rsid w:val="0090328C"/>
    <w:rsid w:val="00905459"/>
    <w:rsid w:val="009115EF"/>
    <w:rsid w:val="009864DF"/>
    <w:rsid w:val="00992F24"/>
    <w:rsid w:val="009944C6"/>
    <w:rsid w:val="009A4ECB"/>
    <w:rsid w:val="009B250E"/>
    <w:rsid w:val="009C087B"/>
    <w:rsid w:val="009C1EF2"/>
    <w:rsid w:val="009E2C70"/>
    <w:rsid w:val="009F2F24"/>
    <w:rsid w:val="009F75BD"/>
    <w:rsid w:val="00A65035"/>
    <w:rsid w:val="00A747A6"/>
    <w:rsid w:val="00A82D54"/>
    <w:rsid w:val="00AA7BFD"/>
    <w:rsid w:val="00AB11F9"/>
    <w:rsid w:val="00AB5658"/>
    <w:rsid w:val="00AD3681"/>
    <w:rsid w:val="00B30A2C"/>
    <w:rsid w:val="00B31316"/>
    <w:rsid w:val="00B32D1B"/>
    <w:rsid w:val="00B462B0"/>
    <w:rsid w:val="00B714D2"/>
    <w:rsid w:val="00B85A39"/>
    <w:rsid w:val="00BD7A59"/>
    <w:rsid w:val="00C0249A"/>
    <w:rsid w:val="00C20038"/>
    <w:rsid w:val="00C23F36"/>
    <w:rsid w:val="00C364EC"/>
    <w:rsid w:val="00C40569"/>
    <w:rsid w:val="00C44D1C"/>
    <w:rsid w:val="00C65761"/>
    <w:rsid w:val="00C73FEA"/>
    <w:rsid w:val="00CD51BB"/>
    <w:rsid w:val="00D04308"/>
    <w:rsid w:val="00D4208C"/>
    <w:rsid w:val="00D61549"/>
    <w:rsid w:val="00D94FEE"/>
    <w:rsid w:val="00DA2C30"/>
    <w:rsid w:val="00DB7F81"/>
    <w:rsid w:val="00DE6C7B"/>
    <w:rsid w:val="00DF17BC"/>
    <w:rsid w:val="00E268C0"/>
    <w:rsid w:val="00E4517D"/>
    <w:rsid w:val="00E62379"/>
    <w:rsid w:val="00E85F2C"/>
    <w:rsid w:val="00EB3D78"/>
    <w:rsid w:val="00F1470E"/>
    <w:rsid w:val="00F2541B"/>
    <w:rsid w:val="00F36DE2"/>
    <w:rsid w:val="00F76A3E"/>
    <w:rsid w:val="00F86957"/>
    <w:rsid w:val="00F96C23"/>
    <w:rsid w:val="00FA1BD7"/>
    <w:rsid w:val="00FE7402"/>
    <w:rsid w:val="00FF306F"/>
    <w:rsid w:val="00FF711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B92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ListParagraph">
    <w:name w:val="List Paragraph"/>
    <w:basedOn w:val="Normal"/>
    <w:uiPriority w:val="34"/>
    <w:qFormat/>
    <w:rsid w:val="00AB5658"/>
    <w:pPr>
      <w:ind w:left="720"/>
      <w:contextualSpacing/>
    </w:pPr>
  </w:style>
  <w:style w:type="character" w:styleId="CommentReference">
    <w:name w:val="annotation reference"/>
    <w:basedOn w:val="DefaultParagraphFont"/>
    <w:uiPriority w:val="99"/>
    <w:semiHidden/>
    <w:unhideWhenUsed/>
    <w:rsid w:val="00522408"/>
    <w:rPr>
      <w:sz w:val="16"/>
      <w:szCs w:val="16"/>
    </w:rPr>
  </w:style>
  <w:style w:type="paragraph" w:styleId="CommentText">
    <w:name w:val="annotation text"/>
    <w:basedOn w:val="Normal"/>
    <w:link w:val="CommentTextChar"/>
    <w:uiPriority w:val="99"/>
    <w:semiHidden/>
    <w:unhideWhenUsed/>
    <w:rsid w:val="00522408"/>
    <w:pPr>
      <w:spacing w:line="240" w:lineRule="auto"/>
    </w:pPr>
    <w:rPr>
      <w:sz w:val="20"/>
      <w:szCs w:val="20"/>
    </w:rPr>
  </w:style>
  <w:style w:type="character" w:customStyle="1" w:styleId="CommentTextChar">
    <w:name w:val="Comment Text Char"/>
    <w:basedOn w:val="DefaultParagraphFont"/>
    <w:link w:val="CommentText"/>
    <w:uiPriority w:val="99"/>
    <w:semiHidden/>
    <w:rsid w:val="00522408"/>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522408"/>
    <w:rPr>
      <w:b/>
      <w:bCs/>
    </w:rPr>
  </w:style>
  <w:style w:type="character" w:customStyle="1" w:styleId="CommentSubjectChar">
    <w:name w:val="Comment Subject Char"/>
    <w:basedOn w:val="CommentTextChar"/>
    <w:link w:val="CommentSubject"/>
    <w:uiPriority w:val="99"/>
    <w:semiHidden/>
    <w:rsid w:val="00522408"/>
    <w:rPr>
      <w:rFonts w:ascii="Times New Roman" w:hAnsi="Times New Roman"/>
      <w:b/>
      <w:bCs/>
      <w:sz w:val="20"/>
      <w:szCs w:val="20"/>
      <w:lang w:val="en-GB"/>
    </w:rPr>
  </w:style>
  <w:style w:type="paragraph" w:styleId="BalloonText">
    <w:name w:val="Balloon Text"/>
    <w:basedOn w:val="Normal"/>
    <w:link w:val="BalloonTextChar"/>
    <w:uiPriority w:val="99"/>
    <w:semiHidden/>
    <w:unhideWhenUsed/>
    <w:rsid w:val="005224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408"/>
    <w:rPr>
      <w:rFonts w:ascii="Tahoma" w:hAnsi="Tahoma" w:cs="Tahoma"/>
      <w:sz w:val="16"/>
      <w:szCs w:val="16"/>
      <w:lang w:val="en-GB"/>
    </w:rPr>
  </w:style>
  <w:style w:type="character" w:styleId="Hyperlink">
    <w:name w:val="Hyperlink"/>
    <w:basedOn w:val="DefaultParagraphFont"/>
    <w:uiPriority w:val="99"/>
    <w:unhideWhenUsed/>
    <w:rsid w:val="00270F7C"/>
    <w:rPr>
      <w:color w:val="0000FF" w:themeColor="hyperlink"/>
      <w:u w:val="single"/>
    </w:rPr>
  </w:style>
  <w:style w:type="paragraph" w:styleId="FootnoteText">
    <w:name w:val="footnote text"/>
    <w:basedOn w:val="Normal"/>
    <w:link w:val="FootnoteTextChar"/>
    <w:uiPriority w:val="99"/>
    <w:unhideWhenUsed/>
    <w:rsid w:val="008178EC"/>
    <w:pPr>
      <w:spacing w:after="0" w:line="240" w:lineRule="auto"/>
    </w:pPr>
    <w:rPr>
      <w:szCs w:val="24"/>
    </w:rPr>
  </w:style>
  <w:style w:type="character" w:customStyle="1" w:styleId="FootnoteTextChar">
    <w:name w:val="Footnote Text Char"/>
    <w:basedOn w:val="DefaultParagraphFont"/>
    <w:link w:val="FootnoteText"/>
    <w:uiPriority w:val="99"/>
    <w:rsid w:val="008178EC"/>
    <w:rPr>
      <w:rFonts w:ascii="Times New Roman" w:hAnsi="Times New Roman"/>
      <w:sz w:val="24"/>
      <w:szCs w:val="24"/>
      <w:lang w:val="en-GB"/>
    </w:rPr>
  </w:style>
  <w:style w:type="character" w:styleId="FootnoteReference">
    <w:name w:val="footnote reference"/>
    <w:basedOn w:val="DefaultParagraphFont"/>
    <w:uiPriority w:val="99"/>
    <w:unhideWhenUsed/>
    <w:rsid w:val="008178E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ListParagraph">
    <w:name w:val="List Paragraph"/>
    <w:basedOn w:val="Normal"/>
    <w:uiPriority w:val="34"/>
    <w:qFormat/>
    <w:rsid w:val="00AB5658"/>
    <w:pPr>
      <w:ind w:left="720"/>
      <w:contextualSpacing/>
    </w:pPr>
  </w:style>
  <w:style w:type="character" w:styleId="CommentReference">
    <w:name w:val="annotation reference"/>
    <w:basedOn w:val="DefaultParagraphFont"/>
    <w:uiPriority w:val="99"/>
    <w:semiHidden/>
    <w:unhideWhenUsed/>
    <w:rsid w:val="00522408"/>
    <w:rPr>
      <w:sz w:val="16"/>
      <w:szCs w:val="16"/>
    </w:rPr>
  </w:style>
  <w:style w:type="paragraph" w:styleId="CommentText">
    <w:name w:val="annotation text"/>
    <w:basedOn w:val="Normal"/>
    <w:link w:val="CommentTextChar"/>
    <w:uiPriority w:val="99"/>
    <w:semiHidden/>
    <w:unhideWhenUsed/>
    <w:rsid w:val="00522408"/>
    <w:pPr>
      <w:spacing w:line="240" w:lineRule="auto"/>
    </w:pPr>
    <w:rPr>
      <w:sz w:val="20"/>
      <w:szCs w:val="20"/>
    </w:rPr>
  </w:style>
  <w:style w:type="character" w:customStyle="1" w:styleId="CommentTextChar">
    <w:name w:val="Comment Text Char"/>
    <w:basedOn w:val="DefaultParagraphFont"/>
    <w:link w:val="CommentText"/>
    <w:uiPriority w:val="99"/>
    <w:semiHidden/>
    <w:rsid w:val="00522408"/>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522408"/>
    <w:rPr>
      <w:b/>
      <w:bCs/>
    </w:rPr>
  </w:style>
  <w:style w:type="character" w:customStyle="1" w:styleId="CommentSubjectChar">
    <w:name w:val="Comment Subject Char"/>
    <w:basedOn w:val="CommentTextChar"/>
    <w:link w:val="CommentSubject"/>
    <w:uiPriority w:val="99"/>
    <w:semiHidden/>
    <w:rsid w:val="00522408"/>
    <w:rPr>
      <w:rFonts w:ascii="Times New Roman" w:hAnsi="Times New Roman"/>
      <w:b/>
      <w:bCs/>
      <w:sz w:val="20"/>
      <w:szCs w:val="20"/>
      <w:lang w:val="en-GB"/>
    </w:rPr>
  </w:style>
  <w:style w:type="paragraph" w:styleId="BalloonText">
    <w:name w:val="Balloon Text"/>
    <w:basedOn w:val="Normal"/>
    <w:link w:val="BalloonTextChar"/>
    <w:uiPriority w:val="99"/>
    <w:semiHidden/>
    <w:unhideWhenUsed/>
    <w:rsid w:val="005224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408"/>
    <w:rPr>
      <w:rFonts w:ascii="Tahoma" w:hAnsi="Tahoma" w:cs="Tahoma"/>
      <w:sz w:val="16"/>
      <w:szCs w:val="16"/>
      <w:lang w:val="en-GB"/>
    </w:rPr>
  </w:style>
  <w:style w:type="character" w:styleId="Hyperlink">
    <w:name w:val="Hyperlink"/>
    <w:basedOn w:val="DefaultParagraphFont"/>
    <w:uiPriority w:val="99"/>
    <w:unhideWhenUsed/>
    <w:rsid w:val="00270F7C"/>
    <w:rPr>
      <w:color w:val="0000FF" w:themeColor="hyperlink"/>
      <w:u w:val="single"/>
    </w:rPr>
  </w:style>
  <w:style w:type="paragraph" w:styleId="FootnoteText">
    <w:name w:val="footnote text"/>
    <w:basedOn w:val="Normal"/>
    <w:link w:val="FootnoteTextChar"/>
    <w:uiPriority w:val="99"/>
    <w:unhideWhenUsed/>
    <w:rsid w:val="008178EC"/>
    <w:pPr>
      <w:spacing w:after="0" w:line="240" w:lineRule="auto"/>
    </w:pPr>
    <w:rPr>
      <w:szCs w:val="24"/>
    </w:rPr>
  </w:style>
  <w:style w:type="character" w:customStyle="1" w:styleId="FootnoteTextChar">
    <w:name w:val="Footnote Text Char"/>
    <w:basedOn w:val="DefaultParagraphFont"/>
    <w:link w:val="FootnoteText"/>
    <w:uiPriority w:val="99"/>
    <w:rsid w:val="008178EC"/>
    <w:rPr>
      <w:rFonts w:ascii="Times New Roman" w:hAnsi="Times New Roman"/>
      <w:sz w:val="24"/>
      <w:szCs w:val="24"/>
      <w:lang w:val="en-GB"/>
    </w:rPr>
  </w:style>
  <w:style w:type="character" w:styleId="FootnoteReference">
    <w:name w:val="footnote reference"/>
    <w:basedOn w:val="DefaultParagraphFont"/>
    <w:uiPriority w:val="99"/>
    <w:unhideWhenUsed/>
    <w:rsid w:val="008178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fao.org/3/a-as547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3E7CC-44B7-4BB5-B69B-6EAC07554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4</Pages>
  <Words>1616</Words>
  <Characters>9217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10812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Vinci (ESP)</dc:creator>
  <cp:lastModifiedBy>Igor Vinci (ESP)</cp:lastModifiedBy>
  <cp:revision>9</cp:revision>
  <dcterms:created xsi:type="dcterms:W3CDTF">2015-04-17T12:37:00Z</dcterms:created>
  <dcterms:modified xsi:type="dcterms:W3CDTF">2015-04-27T13:24:00Z</dcterms:modified>
</cp:coreProperties>
</file>